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0C26AD" w14:textId="77777777" w:rsidR="003D5B1E" w:rsidRDefault="003D5B1E">
      <w:pPr>
        <w:pStyle w:val="Corpsdetexte"/>
        <w:rPr>
          <w:rFonts w:ascii="Times New Roman"/>
          <w:sz w:val="20"/>
        </w:rPr>
      </w:pPr>
    </w:p>
    <w:p w14:paraId="41349656" w14:textId="77777777" w:rsidR="003D5B1E" w:rsidRDefault="003D5B1E">
      <w:pPr>
        <w:pStyle w:val="Corpsdetexte"/>
        <w:rPr>
          <w:rFonts w:ascii="Times New Roman"/>
          <w:sz w:val="20"/>
        </w:rPr>
      </w:pPr>
    </w:p>
    <w:p w14:paraId="197832C4" w14:textId="77777777" w:rsidR="003D5B1E" w:rsidRDefault="003D5B1E">
      <w:pPr>
        <w:pStyle w:val="Corpsdetexte"/>
        <w:rPr>
          <w:rFonts w:ascii="Times New Roman"/>
          <w:sz w:val="20"/>
        </w:rPr>
      </w:pPr>
    </w:p>
    <w:p w14:paraId="334054A8" w14:textId="77777777" w:rsidR="003D5B1E" w:rsidRDefault="003D5B1E">
      <w:pPr>
        <w:pStyle w:val="Corpsdetexte"/>
        <w:rPr>
          <w:rFonts w:ascii="Times New Roman"/>
          <w:sz w:val="20"/>
        </w:rPr>
      </w:pPr>
    </w:p>
    <w:p w14:paraId="45FC8780" w14:textId="77777777" w:rsidR="003D5B1E" w:rsidRDefault="003D5B1E">
      <w:pPr>
        <w:pStyle w:val="Corpsdetexte"/>
        <w:rPr>
          <w:rFonts w:ascii="Times New Roman"/>
          <w:sz w:val="20"/>
        </w:rPr>
      </w:pPr>
    </w:p>
    <w:p w14:paraId="03E70482" w14:textId="77777777" w:rsidR="003D5B1E" w:rsidRDefault="003D5B1E">
      <w:pPr>
        <w:pStyle w:val="Corpsdetexte"/>
        <w:rPr>
          <w:rFonts w:ascii="Times New Roman"/>
          <w:sz w:val="20"/>
        </w:rPr>
      </w:pPr>
    </w:p>
    <w:p w14:paraId="50A49BE2" w14:textId="77777777" w:rsidR="003D5B1E" w:rsidRDefault="003D5B1E">
      <w:pPr>
        <w:pStyle w:val="Corpsdetexte"/>
        <w:rPr>
          <w:rFonts w:ascii="Times New Roman"/>
          <w:sz w:val="20"/>
        </w:rPr>
      </w:pPr>
    </w:p>
    <w:p w14:paraId="55FD10D5" w14:textId="77777777" w:rsidR="003D5B1E" w:rsidRDefault="003D5B1E">
      <w:pPr>
        <w:pStyle w:val="Corpsdetexte"/>
        <w:rPr>
          <w:rFonts w:ascii="Times New Roman"/>
          <w:sz w:val="20"/>
        </w:rPr>
      </w:pPr>
    </w:p>
    <w:p w14:paraId="687B8C26" w14:textId="77777777" w:rsidR="003D5B1E" w:rsidRDefault="003D5B1E">
      <w:pPr>
        <w:pStyle w:val="Corpsdetexte"/>
        <w:rPr>
          <w:rFonts w:ascii="Times New Roman"/>
          <w:sz w:val="20"/>
        </w:rPr>
      </w:pPr>
    </w:p>
    <w:p w14:paraId="66BC86A9" w14:textId="77777777" w:rsidR="003D5B1E" w:rsidRDefault="003D5B1E">
      <w:pPr>
        <w:pStyle w:val="Corpsdetexte"/>
        <w:rPr>
          <w:rFonts w:ascii="Times New Roman"/>
          <w:sz w:val="20"/>
        </w:rPr>
      </w:pPr>
    </w:p>
    <w:p w14:paraId="69870112" w14:textId="77777777" w:rsidR="003D5B1E" w:rsidRDefault="003D5B1E">
      <w:pPr>
        <w:pStyle w:val="Corpsdetexte"/>
        <w:spacing w:before="91"/>
        <w:rPr>
          <w:rFonts w:ascii="Times New Roman"/>
          <w:sz w:val="20"/>
        </w:rPr>
      </w:pPr>
    </w:p>
    <w:p w14:paraId="7B40FD28" w14:textId="77777777" w:rsidR="003D5B1E" w:rsidRDefault="00104086">
      <w:pPr>
        <w:pStyle w:val="Corpsdetexte"/>
        <w:ind w:left="1285"/>
        <w:rPr>
          <w:rFonts w:ascii="Times New Roman"/>
          <w:sz w:val="20"/>
        </w:rPr>
      </w:pPr>
      <w:r>
        <w:rPr>
          <w:rFonts w:ascii="Times New Roman"/>
          <w:noProof/>
          <w:sz w:val="20"/>
        </w:rPr>
        <w:drawing>
          <wp:inline distT="0" distB="0" distL="0" distR="0" wp14:anchorId="60216F05" wp14:editId="7DAD012F">
            <wp:extent cx="4081145" cy="1777365"/>
            <wp:effectExtent l="0" t="0" r="0" b="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4081209" cy="1777555"/>
                    </a:xfrm>
                    <a:prstGeom prst="rect">
                      <a:avLst/>
                    </a:prstGeom>
                  </pic:spPr>
                </pic:pic>
              </a:graphicData>
            </a:graphic>
          </wp:inline>
        </w:drawing>
      </w:r>
    </w:p>
    <w:p w14:paraId="073CDDC6" w14:textId="77777777" w:rsidR="003D5B1E" w:rsidRDefault="003D5B1E">
      <w:pPr>
        <w:pStyle w:val="Corpsdetexte"/>
        <w:spacing w:before="102"/>
        <w:rPr>
          <w:rFonts w:ascii="Times New Roman"/>
          <w:sz w:val="56"/>
        </w:rPr>
      </w:pPr>
    </w:p>
    <w:p w14:paraId="45149A52" w14:textId="77777777" w:rsidR="003D5B1E" w:rsidRPr="00C74702" w:rsidRDefault="00104086">
      <w:pPr>
        <w:pStyle w:val="Titre"/>
        <w:rPr>
          <w:lang w:val="en-US"/>
        </w:rPr>
      </w:pPr>
      <w:r w:rsidRPr="00C74702">
        <w:rPr>
          <w:lang w:val="en-US"/>
        </w:rPr>
        <w:t>CASAMEZA</w:t>
      </w:r>
      <w:r w:rsidRPr="00C74702">
        <w:rPr>
          <w:spacing w:val="-26"/>
          <w:lang w:val="en-US"/>
        </w:rPr>
        <w:t xml:space="preserve"> </w:t>
      </w:r>
      <w:r w:rsidRPr="00C74702">
        <w:rPr>
          <w:lang w:val="en-US"/>
        </w:rPr>
        <w:t>BURUNDI</w:t>
      </w:r>
      <w:r w:rsidRPr="00C74702">
        <w:rPr>
          <w:spacing w:val="-25"/>
          <w:lang w:val="en-US"/>
        </w:rPr>
        <w:t xml:space="preserve"> </w:t>
      </w:r>
      <w:r w:rsidRPr="00C74702">
        <w:rPr>
          <w:spacing w:val="-2"/>
          <w:lang w:val="en-US"/>
        </w:rPr>
        <w:t>S.</w:t>
      </w:r>
      <w:r>
        <w:rPr>
          <w:spacing w:val="-2"/>
          <w:lang w:val="en-US"/>
        </w:rPr>
        <w:t>U</w:t>
      </w:r>
      <w:r w:rsidRPr="00C74702">
        <w:rPr>
          <w:spacing w:val="-2"/>
          <w:lang w:val="en-US"/>
        </w:rPr>
        <w:t>.R.L</w:t>
      </w:r>
    </w:p>
    <w:p w14:paraId="427107C4" w14:textId="77777777" w:rsidR="003D5B1E" w:rsidRPr="00C74702" w:rsidRDefault="003D5B1E">
      <w:pPr>
        <w:rPr>
          <w:lang w:val="en-US"/>
        </w:rPr>
        <w:sectPr w:rsidR="003D5B1E" w:rsidRPr="00C74702">
          <w:type w:val="continuous"/>
          <w:pgSz w:w="12240" w:h="15840"/>
          <w:pgMar w:top="1820" w:right="1720" w:bottom="280" w:left="1720" w:header="720" w:footer="720" w:gutter="0"/>
          <w:cols w:space="720"/>
        </w:sectPr>
      </w:pPr>
    </w:p>
    <w:p w14:paraId="0543CB17" w14:textId="77777777" w:rsidR="003D5B1E" w:rsidRDefault="00104086">
      <w:pPr>
        <w:pStyle w:val="Titre3"/>
        <w:ind w:right="417" w:firstLine="0"/>
        <w:jc w:val="center"/>
      </w:pPr>
      <w:r>
        <w:rPr>
          <w:spacing w:val="-2"/>
        </w:rPr>
        <w:lastRenderedPageBreak/>
        <w:t>SOMMAIRE</w:t>
      </w:r>
    </w:p>
    <w:p w14:paraId="14D2DF84" w14:textId="77777777" w:rsidR="003D5B1E" w:rsidRDefault="00104086">
      <w:pPr>
        <w:pStyle w:val="Corpsdetexte"/>
        <w:spacing w:before="233"/>
        <w:rPr>
          <w:b/>
          <w:i/>
          <w:sz w:val="20"/>
        </w:rPr>
      </w:pPr>
      <w:r>
        <w:rPr>
          <w:noProof/>
        </w:rPr>
        <mc:AlternateContent>
          <mc:Choice Requires="wps">
            <w:drawing>
              <wp:anchor distT="0" distB="0" distL="0" distR="0" simplePos="0" relativeHeight="251654144" behindDoc="1" locked="0" layoutInCell="1" allowOverlap="1" wp14:anchorId="71135744" wp14:editId="0E07BAD3">
                <wp:simplePos x="0" y="0"/>
                <wp:positionH relativeFrom="page">
                  <wp:posOffset>1060450</wp:posOffset>
                </wp:positionH>
                <wp:positionV relativeFrom="paragraph">
                  <wp:posOffset>317500</wp:posOffset>
                </wp:positionV>
                <wp:extent cx="5438775" cy="45085"/>
                <wp:effectExtent l="0" t="0" r="0" b="0"/>
                <wp:wrapTopAndBottom/>
                <wp:docPr id="3" name="Graphic 3"/>
                <wp:cNvGraphicFramePr/>
                <a:graphic xmlns:a="http://schemas.openxmlformats.org/drawingml/2006/main">
                  <a:graphicData uri="http://schemas.microsoft.com/office/word/2010/wordprocessingShape">
                    <wps:wsp>
                      <wps:cNvSpPr/>
                      <wps:spPr>
                        <a:xfrm>
                          <a:off x="0" y="0"/>
                          <a:ext cx="5438775" cy="45085"/>
                        </a:xfrm>
                        <a:custGeom>
                          <a:avLst/>
                          <a:gdLst/>
                          <a:ahLst/>
                          <a:cxnLst/>
                          <a:rect l="l" t="t" r="r" b="b"/>
                          <a:pathLst>
                            <a:path w="5438775" h="45085">
                              <a:moveTo>
                                <a:pt x="5438775" y="0"/>
                              </a:moveTo>
                              <a:lnTo>
                                <a:pt x="0" y="0"/>
                              </a:lnTo>
                              <a:lnTo>
                                <a:pt x="0" y="45084"/>
                              </a:lnTo>
                              <a:lnTo>
                                <a:pt x="5438775" y="45084"/>
                              </a:lnTo>
                              <a:lnTo>
                                <a:pt x="5438775" y="0"/>
                              </a:lnTo>
                              <a:close/>
                            </a:path>
                          </a:pathLst>
                        </a:custGeom>
                        <a:solidFill>
                          <a:srgbClr val="00AE50"/>
                        </a:solidFill>
                      </wps:spPr>
                      <wps:bodyPr wrap="square" lIns="0" tIns="0" rIns="0" bIns="0" rtlCol="0">
                        <a:noAutofit/>
                      </wps:bodyPr>
                    </wps:wsp>
                  </a:graphicData>
                </a:graphic>
              </wp:anchor>
            </w:drawing>
          </mc:Choice>
          <mc:Fallback>
            <w:pict>
              <v:shape w14:anchorId="35A32842" id="Graphic 3" o:spid="_x0000_s1026" style="position:absolute;margin-left:83.5pt;margin-top:25pt;width:428.25pt;height:3.55pt;z-index:-251662336;visibility:visible;mso-wrap-style:square;mso-wrap-distance-left:0;mso-wrap-distance-top:0;mso-wrap-distance-right:0;mso-wrap-distance-bottom:0;mso-position-horizontal:absolute;mso-position-horizontal-relative:page;mso-position-vertical:absolute;mso-position-vertical-relative:text;v-text-anchor:top" coordsize="5438775,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" path="m5438775,l,,,45084r5438775,l5438775,xe" fillcolor="#00ae50" stroked="f">
                <v:path arrowok="t"/>
                <w10:wrap type="topAndBottom" anchorx="page"/>
              </v:shape>
            </w:pict>
          </mc:Fallback>
        </mc:AlternateContent>
      </w:r>
    </w:p>
    <w:p w14:paraId="78D57A3B" w14:textId="77777777" w:rsidR="003D5B1E" w:rsidRDefault="003D5B1E">
      <w:pPr>
        <w:pStyle w:val="Corpsdetexte"/>
        <w:rPr>
          <w:b/>
          <w:i/>
        </w:rPr>
      </w:pPr>
    </w:p>
    <w:p w14:paraId="30BF1AE0" w14:textId="77777777" w:rsidR="003D5B1E" w:rsidRDefault="003D5B1E">
      <w:pPr>
        <w:pStyle w:val="Corpsdetexte"/>
        <w:rPr>
          <w:b/>
          <w:i/>
        </w:rPr>
      </w:pPr>
    </w:p>
    <w:p w14:paraId="2E76DD84" w14:textId="77777777" w:rsidR="003D5B1E" w:rsidRDefault="003D5B1E">
      <w:pPr>
        <w:pStyle w:val="Corpsdetexte"/>
        <w:rPr>
          <w:b/>
          <w:i/>
        </w:rPr>
      </w:pPr>
    </w:p>
    <w:p w14:paraId="211CD823" w14:textId="77777777" w:rsidR="003D5B1E" w:rsidRDefault="003D5B1E">
      <w:pPr>
        <w:pStyle w:val="Corpsdetexte"/>
        <w:rPr>
          <w:b/>
          <w:i/>
        </w:rPr>
      </w:pPr>
    </w:p>
    <w:p w14:paraId="6A9C7F9E" w14:textId="77777777" w:rsidR="003D5B1E" w:rsidRDefault="003D5B1E">
      <w:pPr>
        <w:pStyle w:val="Corpsdetexte"/>
        <w:spacing w:before="101"/>
        <w:rPr>
          <w:b/>
          <w:i/>
        </w:rPr>
      </w:pPr>
    </w:p>
    <w:sdt>
      <w:sdtPr>
        <w:rPr>
          <w:rFonts w:ascii="Verdana" w:eastAsia="Verdana" w:hAnsi="Verdana" w:cs="Verdana"/>
          <w:b w:val="0"/>
          <w:bCs w:val="0"/>
          <w:sz w:val="22"/>
          <w:szCs w:val="22"/>
        </w:rPr>
        <w:id w:val="1"/>
        <w:docPartObj>
          <w:docPartGallery w:val="Table of Contents"/>
          <w:docPartUnique/>
        </w:docPartObj>
      </w:sdtPr>
      <w:sdtEndPr>
        <w:rPr>
          <w:rFonts w:asciiTheme="minorHAnsi" w:hAnsiTheme="minorHAnsi" w:cstheme="minorHAnsi"/>
          <w:sz w:val="28"/>
          <w:szCs w:val="28"/>
        </w:rPr>
      </w:sdtEndPr>
      <w:sdtContent>
        <w:p w14:paraId="10D8C67D" w14:textId="77777777" w:rsidR="003D5B1E" w:rsidRPr="00A576EC" w:rsidRDefault="00104086">
          <w:pPr>
            <w:pStyle w:val="TM1"/>
            <w:numPr>
              <w:ilvl w:val="0"/>
              <w:numId w:val="1"/>
            </w:numPr>
            <w:tabs>
              <w:tab w:val="left" w:pos="1336"/>
              <w:tab w:val="right" w:leader="dot" w:pos="9401"/>
            </w:tabs>
            <w:rPr>
              <w:rFonts w:asciiTheme="minorHAnsi" w:hAnsiTheme="minorHAnsi" w:cstheme="minorHAnsi"/>
              <w:sz w:val="28"/>
              <w:szCs w:val="28"/>
            </w:rPr>
          </w:pPr>
          <w:r w:rsidRPr="00A576EC">
            <w:rPr>
              <w:rFonts w:asciiTheme="minorHAnsi" w:hAnsiTheme="minorHAnsi" w:cstheme="minorHAnsi"/>
              <w:sz w:val="28"/>
              <w:szCs w:val="28"/>
            </w:rPr>
            <w:fldChar w:fldCharType="begin"/>
          </w:r>
          <w:r w:rsidRPr="00A576EC">
            <w:rPr>
              <w:rFonts w:asciiTheme="minorHAnsi" w:hAnsiTheme="minorHAnsi" w:cstheme="minorHAnsi"/>
              <w:sz w:val="28"/>
              <w:szCs w:val="28"/>
            </w:rPr>
            <w:instrText xml:space="preserve">TOC \o "1-2" \h \z \u </w:instrText>
          </w:r>
          <w:r w:rsidRPr="00A576EC">
            <w:rPr>
              <w:rFonts w:asciiTheme="minorHAnsi" w:hAnsiTheme="minorHAnsi" w:cstheme="minorHAnsi"/>
              <w:sz w:val="28"/>
              <w:szCs w:val="28"/>
            </w:rPr>
            <w:fldChar w:fldCharType="separate"/>
          </w:r>
          <w:hyperlink w:anchor="_TOC_250006" w:history="1">
            <w:r w:rsidRPr="00A576EC">
              <w:rPr>
                <w:rFonts w:asciiTheme="minorHAnsi" w:hAnsiTheme="minorHAnsi" w:cstheme="minorHAnsi"/>
                <w:w w:val="75"/>
                <w:sz w:val="28"/>
                <w:szCs w:val="28"/>
              </w:rPr>
              <w:t>Présentation</w:t>
            </w:r>
            <w:r w:rsidRPr="00A576EC">
              <w:rPr>
                <w:rFonts w:asciiTheme="minorHAnsi" w:hAnsiTheme="minorHAnsi" w:cstheme="minorHAnsi"/>
                <w:spacing w:val="37"/>
                <w:sz w:val="28"/>
                <w:szCs w:val="28"/>
              </w:rPr>
              <w:t xml:space="preserve"> </w:t>
            </w:r>
            <w:r w:rsidRPr="00A576EC">
              <w:rPr>
                <w:rFonts w:asciiTheme="minorHAnsi" w:hAnsiTheme="minorHAnsi" w:cstheme="minorHAnsi"/>
                <w:w w:val="75"/>
                <w:sz w:val="28"/>
                <w:szCs w:val="28"/>
              </w:rPr>
              <w:t>de</w:t>
            </w:r>
            <w:r w:rsidRPr="00A576EC">
              <w:rPr>
                <w:rFonts w:asciiTheme="minorHAnsi" w:hAnsiTheme="minorHAnsi" w:cstheme="minorHAnsi"/>
                <w:spacing w:val="34"/>
                <w:sz w:val="28"/>
                <w:szCs w:val="28"/>
              </w:rPr>
              <w:t xml:space="preserve"> </w:t>
            </w:r>
            <w:r w:rsidRPr="00A576EC">
              <w:rPr>
                <w:rFonts w:asciiTheme="minorHAnsi" w:hAnsiTheme="minorHAnsi" w:cstheme="minorHAnsi"/>
                <w:spacing w:val="-2"/>
                <w:w w:val="75"/>
                <w:sz w:val="28"/>
                <w:szCs w:val="28"/>
              </w:rPr>
              <w:t>CASAMEZA</w:t>
            </w:r>
            <w:r w:rsidRPr="00A576EC">
              <w:rPr>
                <w:rFonts w:asciiTheme="minorHAnsi" w:hAnsiTheme="minorHAnsi" w:cstheme="minorHAnsi"/>
                <w:sz w:val="28"/>
                <w:szCs w:val="28"/>
              </w:rPr>
              <w:tab/>
            </w:r>
            <w:r w:rsidRPr="00A576EC">
              <w:rPr>
                <w:rFonts w:asciiTheme="minorHAnsi" w:hAnsiTheme="minorHAnsi" w:cstheme="minorHAnsi"/>
                <w:spacing w:val="-10"/>
                <w:w w:val="90"/>
                <w:sz w:val="28"/>
                <w:szCs w:val="28"/>
              </w:rPr>
              <w:t>3</w:t>
            </w:r>
          </w:hyperlink>
        </w:p>
        <w:p w14:paraId="67436713" w14:textId="77777777" w:rsidR="003D5B1E" w:rsidRPr="00A576EC" w:rsidRDefault="00C74702">
          <w:pPr>
            <w:pStyle w:val="TM2"/>
            <w:numPr>
              <w:ilvl w:val="0"/>
              <w:numId w:val="1"/>
            </w:numPr>
            <w:tabs>
              <w:tab w:val="left" w:pos="1336"/>
              <w:tab w:val="right" w:leader="dot" w:pos="9401"/>
            </w:tabs>
            <w:spacing w:before="596"/>
            <w:rPr>
              <w:rFonts w:asciiTheme="minorHAnsi" w:hAnsiTheme="minorHAnsi" w:cstheme="minorHAnsi"/>
              <w:sz w:val="28"/>
              <w:szCs w:val="28"/>
            </w:rPr>
          </w:pPr>
          <w:hyperlink w:anchor="_TOC_250005" w:history="1">
            <w:r w:rsidR="00104086" w:rsidRPr="00A576EC">
              <w:rPr>
                <w:rFonts w:asciiTheme="minorHAnsi" w:hAnsiTheme="minorHAnsi" w:cstheme="minorHAnsi"/>
                <w:sz w:val="28"/>
                <w:szCs w:val="28"/>
              </w:rPr>
              <w:t>Experience</w:t>
            </w:r>
            <w:r w:rsidR="00104086" w:rsidRPr="00A576EC">
              <w:rPr>
                <w:rFonts w:asciiTheme="minorHAnsi" w:hAnsiTheme="minorHAnsi" w:cstheme="minorHAnsi"/>
                <w:spacing w:val="-5"/>
                <w:sz w:val="28"/>
                <w:szCs w:val="28"/>
              </w:rPr>
              <w:t xml:space="preserve"> </w:t>
            </w:r>
            <w:r w:rsidR="00104086" w:rsidRPr="00A576EC">
              <w:rPr>
                <w:rFonts w:asciiTheme="minorHAnsi" w:hAnsiTheme="minorHAnsi" w:cstheme="minorHAnsi"/>
                <w:sz w:val="28"/>
                <w:szCs w:val="28"/>
              </w:rPr>
              <w:t>dans</w:t>
            </w:r>
            <w:r w:rsidR="00104086" w:rsidRPr="00A576EC">
              <w:rPr>
                <w:rFonts w:asciiTheme="minorHAnsi" w:hAnsiTheme="minorHAnsi" w:cstheme="minorHAnsi"/>
                <w:spacing w:val="-2"/>
                <w:sz w:val="28"/>
                <w:szCs w:val="28"/>
              </w:rPr>
              <w:t xml:space="preserve"> </w:t>
            </w:r>
            <w:r w:rsidR="00104086" w:rsidRPr="00A576EC">
              <w:rPr>
                <w:rFonts w:asciiTheme="minorHAnsi" w:hAnsiTheme="minorHAnsi" w:cstheme="minorHAnsi"/>
                <w:sz w:val="28"/>
                <w:szCs w:val="28"/>
              </w:rPr>
              <w:t>le</w:t>
            </w:r>
            <w:r w:rsidR="00104086" w:rsidRPr="00A576EC">
              <w:rPr>
                <w:rFonts w:asciiTheme="minorHAnsi" w:hAnsiTheme="minorHAnsi" w:cstheme="minorHAnsi"/>
                <w:spacing w:val="-2"/>
                <w:sz w:val="28"/>
                <w:szCs w:val="28"/>
              </w:rPr>
              <w:t xml:space="preserve"> </w:t>
            </w:r>
            <w:r w:rsidR="00104086" w:rsidRPr="00A576EC">
              <w:rPr>
                <w:rFonts w:asciiTheme="minorHAnsi" w:hAnsiTheme="minorHAnsi" w:cstheme="minorHAnsi"/>
                <w:sz w:val="28"/>
                <w:szCs w:val="28"/>
              </w:rPr>
              <w:t>domaine</w:t>
            </w:r>
            <w:r w:rsidR="00104086" w:rsidRPr="00A576EC">
              <w:rPr>
                <w:rFonts w:asciiTheme="minorHAnsi" w:hAnsiTheme="minorHAnsi" w:cstheme="minorHAnsi"/>
                <w:spacing w:val="-4"/>
                <w:sz w:val="28"/>
                <w:szCs w:val="28"/>
              </w:rPr>
              <w:t xml:space="preserve"> </w:t>
            </w:r>
            <w:r w:rsidR="00104086" w:rsidRPr="00A576EC">
              <w:rPr>
                <w:rFonts w:asciiTheme="minorHAnsi" w:hAnsiTheme="minorHAnsi" w:cstheme="minorHAnsi"/>
                <w:sz w:val="28"/>
                <w:szCs w:val="28"/>
              </w:rPr>
              <w:t>du</w:t>
            </w:r>
            <w:r w:rsidR="00104086" w:rsidRPr="00A576EC">
              <w:rPr>
                <w:rFonts w:asciiTheme="minorHAnsi" w:hAnsiTheme="minorHAnsi" w:cstheme="minorHAnsi"/>
                <w:spacing w:val="-2"/>
                <w:sz w:val="28"/>
                <w:szCs w:val="28"/>
              </w:rPr>
              <w:t xml:space="preserve"> recrutement</w:t>
            </w:r>
            <w:r w:rsidR="00104086" w:rsidRPr="00A576EC">
              <w:rPr>
                <w:rFonts w:asciiTheme="minorHAnsi" w:hAnsiTheme="minorHAnsi" w:cstheme="minorHAnsi"/>
                <w:sz w:val="28"/>
                <w:szCs w:val="28"/>
              </w:rPr>
              <w:tab/>
            </w:r>
            <w:r w:rsidR="00104086" w:rsidRPr="00A576EC">
              <w:rPr>
                <w:rFonts w:asciiTheme="minorHAnsi" w:hAnsiTheme="minorHAnsi" w:cstheme="minorHAnsi"/>
                <w:spacing w:val="-10"/>
                <w:sz w:val="28"/>
                <w:szCs w:val="28"/>
              </w:rPr>
              <w:t>4</w:t>
            </w:r>
          </w:hyperlink>
        </w:p>
        <w:p w14:paraId="1FD6308D" w14:textId="77777777" w:rsidR="003D5B1E" w:rsidRPr="00A576EC" w:rsidRDefault="00C74702">
          <w:pPr>
            <w:pStyle w:val="TM2"/>
            <w:numPr>
              <w:ilvl w:val="0"/>
              <w:numId w:val="1"/>
            </w:numPr>
            <w:tabs>
              <w:tab w:val="left" w:pos="1336"/>
              <w:tab w:val="right" w:leader="dot" w:pos="9401"/>
            </w:tabs>
            <w:spacing w:before="579"/>
            <w:rPr>
              <w:rFonts w:asciiTheme="minorHAnsi" w:hAnsiTheme="minorHAnsi" w:cstheme="minorHAnsi"/>
              <w:sz w:val="28"/>
              <w:szCs w:val="28"/>
            </w:rPr>
          </w:pPr>
          <w:hyperlink w:anchor="_TOC_250004" w:history="1">
            <w:r w:rsidR="00104086" w:rsidRPr="00A576EC">
              <w:rPr>
                <w:rFonts w:asciiTheme="minorHAnsi" w:hAnsiTheme="minorHAnsi" w:cstheme="minorHAnsi"/>
                <w:sz w:val="28"/>
                <w:szCs w:val="28"/>
              </w:rPr>
              <w:t>Les</w:t>
            </w:r>
            <w:r w:rsidR="00104086" w:rsidRPr="00A576EC">
              <w:rPr>
                <w:rFonts w:asciiTheme="minorHAnsi" w:hAnsiTheme="minorHAnsi" w:cstheme="minorHAnsi"/>
                <w:spacing w:val="-2"/>
                <w:sz w:val="28"/>
                <w:szCs w:val="28"/>
              </w:rPr>
              <w:t xml:space="preserve"> </w:t>
            </w:r>
            <w:r w:rsidR="00104086" w:rsidRPr="00A576EC">
              <w:rPr>
                <w:rFonts w:asciiTheme="minorHAnsi" w:hAnsiTheme="minorHAnsi" w:cstheme="minorHAnsi"/>
                <w:sz w:val="28"/>
                <w:szCs w:val="28"/>
              </w:rPr>
              <w:t>capacités</w:t>
            </w:r>
            <w:r w:rsidR="00104086" w:rsidRPr="00A576EC">
              <w:rPr>
                <w:rFonts w:asciiTheme="minorHAnsi" w:hAnsiTheme="minorHAnsi" w:cstheme="minorHAnsi"/>
                <w:spacing w:val="-2"/>
                <w:sz w:val="28"/>
                <w:szCs w:val="28"/>
              </w:rPr>
              <w:t xml:space="preserve"> </w:t>
            </w:r>
            <w:r w:rsidR="00104086" w:rsidRPr="00A576EC">
              <w:rPr>
                <w:rFonts w:asciiTheme="minorHAnsi" w:hAnsiTheme="minorHAnsi" w:cstheme="minorHAnsi"/>
                <w:sz w:val="28"/>
                <w:szCs w:val="28"/>
              </w:rPr>
              <w:t>en</w:t>
            </w:r>
            <w:r w:rsidR="00104086" w:rsidRPr="00A576EC">
              <w:rPr>
                <w:rFonts w:asciiTheme="minorHAnsi" w:hAnsiTheme="minorHAnsi" w:cstheme="minorHAnsi"/>
                <w:spacing w:val="-2"/>
                <w:sz w:val="28"/>
                <w:szCs w:val="28"/>
              </w:rPr>
              <w:t xml:space="preserve"> </w:t>
            </w:r>
            <w:r w:rsidR="00104086" w:rsidRPr="00A576EC">
              <w:rPr>
                <w:rFonts w:asciiTheme="minorHAnsi" w:hAnsiTheme="minorHAnsi" w:cstheme="minorHAnsi"/>
                <w:sz w:val="28"/>
                <w:szCs w:val="28"/>
              </w:rPr>
              <w:t>Ressources</w:t>
            </w:r>
            <w:r w:rsidR="00104086" w:rsidRPr="00A576EC">
              <w:rPr>
                <w:rFonts w:asciiTheme="minorHAnsi" w:hAnsiTheme="minorHAnsi" w:cstheme="minorHAnsi"/>
                <w:spacing w:val="-1"/>
                <w:sz w:val="28"/>
                <w:szCs w:val="28"/>
              </w:rPr>
              <w:t xml:space="preserve"> </w:t>
            </w:r>
            <w:r w:rsidR="00104086" w:rsidRPr="00A576EC">
              <w:rPr>
                <w:rFonts w:asciiTheme="minorHAnsi" w:hAnsiTheme="minorHAnsi" w:cstheme="minorHAnsi"/>
                <w:spacing w:val="-2"/>
                <w:sz w:val="28"/>
                <w:szCs w:val="28"/>
              </w:rPr>
              <w:t>humaines</w:t>
            </w:r>
            <w:r w:rsidR="00104086" w:rsidRPr="00A576EC">
              <w:rPr>
                <w:rFonts w:asciiTheme="minorHAnsi" w:hAnsiTheme="minorHAnsi" w:cstheme="minorHAnsi"/>
                <w:sz w:val="28"/>
                <w:szCs w:val="28"/>
              </w:rPr>
              <w:tab/>
            </w:r>
            <w:r w:rsidR="00104086" w:rsidRPr="00A576EC">
              <w:rPr>
                <w:rFonts w:asciiTheme="minorHAnsi" w:hAnsiTheme="minorHAnsi" w:cstheme="minorHAnsi"/>
                <w:spacing w:val="-10"/>
                <w:sz w:val="28"/>
                <w:szCs w:val="28"/>
              </w:rPr>
              <w:t>6</w:t>
            </w:r>
          </w:hyperlink>
        </w:p>
        <w:p w14:paraId="7711533B" w14:textId="77777777" w:rsidR="003D5B1E" w:rsidRPr="00A576EC" w:rsidRDefault="00C74702">
          <w:pPr>
            <w:pStyle w:val="TM2"/>
            <w:numPr>
              <w:ilvl w:val="0"/>
              <w:numId w:val="1"/>
            </w:numPr>
            <w:tabs>
              <w:tab w:val="left" w:pos="1336"/>
              <w:tab w:val="right" w:leader="dot" w:pos="9401"/>
            </w:tabs>
            <w:rPr>
              <w:rFonts w:asciiTheme="minorHAnsi" w:hAnsiTheme="minorHAnsi" w:cstheme="minorHAnsi"/>
              <w:sz w:val="28"/>
              <w:szCs w:val="28"/>
            </w:rPr>
          </w:pPr>
          <w:hyperlink w:anchor="_TOC_250003" w:history="1">
            <w:r w:rsidR="00104086" w:rsidRPr="00A576EC">
              <w:rPr>
                <w:rFonts w:asciiTheme="minorHAnsi" w:hAnsiTheme="minorHAnsi" w:cstheme="minorHAnsi"/>
                <w:spacing w:val="-4"/>
                <w:sz w:val="28"/>
                <w:szCs w:val="28"/>
              </w:rPr>
              <w:t>Méthodologie</w:t>
            </w:r>
            <w:r w:rsidR="00104086" w:rsidRPr="00A576EC">
              <w:rPr>
                <w:rFonts w:asciiTheme="minorHAnsi" w:hAnsiTheme="minorHAnsi" w:cstheme="minorHAnsi"/>
                <w:spacing w:val="-8"/>
                <w:sz w:val="28"/>
                <w:szCs w:val="28"/>
              </w:rPr>
              <w:t xml:space="preserve"> </w:t>
            </w:r>
            <w:r w:rsidR="00104086" w:rsidRPr="00A576EC">
              <w:rPr>
                <w:rFonts w:asciiTheme="minorHAnsi" w:hAnsiTheme="minorHAnsi" w:cstheme="minorHAnsi"/>
                <w:spacing w:val="-4"/>
                <w:sz w:val="28"/>
                <w:szCs w:val="28"/>
              </w:rPr>
              <w:t>de</w:t>
            </w:r>
            <w:r w:rsidR="00104086" w:rsidRPr="00A576EC">
              <w:rPr>
                <w:rFonts w:asciiTheme="minorHAnsi" w:hAnsiTheme="minorHAnsi" w:cstheme="minorHAnsi"/>
                <w:spacing w:val="-8"/>
                <w:sz w:val="28"/>
                <w:szCs w:val="28"/>
              </w:rPr>
              <w:t xml:space="preserve"> </w:t>
            </w:r>
            <w:r w:rsidR="00104086" w:rsidRPr="00A576EC">
              <w:rPr>
                <w:rFonts w:asciiTheme="minorHAnsi" w:hAnsiTheme="minorHAnsi" w:cstheme="minorHAnsi"/>
                <w:spacing w:val="-4"/>
                <w:sz w:val="28"/>
                <w:szCs w:val="28"/>
              </w:rPr>
              <w:t>prévention</w:t>
            </w:r>
            <w:r w:rsidR="00104086" w:rsidRPr="00A576EC">
              <w:rPr>
                <w:rFonts w:asciiTheme="minorHAnsi" w:hAnsiTheme="minorHAnsi" w:cstheme="minorHAnsi"/>
                <w:spacing w:val="-9"/>
                <w:sz w:val="28"/>
                <w:szCs w:val="28"/>
              </w:rPr>
              <w:t xml:space="preserve"> </w:t>
            </w:r>
            <w:r w:rsidR="00104086" w:rsidRPr="00A576EC">
              <w:rPr>
                <w:rFonts w:asciiTheme="minorHAnsi" w:hAnsiTheme="minorHAnsi" w:cstheme="minorHAnsi"/>
                <w:spacing w:val="-4"/>
                <w:sz w:val="28"/>
                <w:szCs w:val="28"/>
              </w:rPr>
              <w:t>et</w:t>
            </w:r>
            <w:r w:rsidR="00104086" w:rsidRPr="00A576EC">
              <w:rPr>
                <w:rFonts w:asciiTheme="minorHAnsi" w:hAnsiTheme="minorHAnsi" w:cstheme="minorHAnsi"/>
                <w:spacing w:val="-7"/>
                <w:sz w:val="28"/>
                <w:szCs w:val="28"/>
              </w:rPr>
              <w:t xml:space="preserve"> </w:t>
            </w:r>
            <w:r w:rsidR="00104086" w:rsidRPr="00A576EC">
              <w:rPr>
                <w:rFonts w:asciiTheme="minorHAnsi" w:hAnsiTheme="minorHAnsi" w:cstheme="minorHAnsi"/>
                <w:spacing w:val="-4"/>
                <w:sz w:val="28"/>
                <w:szCs w:val="28"/>
              </w:rPr>
              <w:t>gestion</w:t>
            </w:r>
            <w:r w:rsidR="00104086" w:rsidRPr="00A576EC">
              <w:rPr>
                <w:rFonts w:asciiTheme="minorHAnsi" w:hAnsiTheme="minorHAnsi" w:cstheme="minorHAnsi"/>
                <w:spacing w:val="-9"/>
                <w:sz w:val="28"/>
                <w:szCs w:val="28"/>
              </w:rPr>
              <w:t xml:space="preserve"> </w:t>
            </w:r>
            <w:r w:rsidR="00104086" w:rsidRPr="00A576EC">
              <w:rPr>
                <w:rFonts w:asciiTheme="minorHAnsi" w:hAnsiTheme="minorHAnsi" w:cstheme="minorHAnsi"/>
                <w:spacing w:val="-4"/>
                <w:sz w:val="28"/>
                <w:szCs w:val="28"/>
              </w:rPr>
              <w:t>des</w:t>
            </w:r>
            <w:r w:rsidR="00104086" w:rsidRPr="00A576EC">
              <w:rPr>
                <w:rFonts w:asciiTheme="minorHAnsi" w:hAnsiTheme="minorHAnsi" w:cstheme="minorHAnsi"/>
                <w:spacing w:val="-9"/>
                <w:sz w:val="28"/>
                <w:szCs w:val="28"/>
              </w:rPr>
              <w:t xml:space="preserve"> </w:t>
            </w:r>
            <w:r w:rsidR="00104086" w:rsidRPr="00A576EC">
              <w:rPr>
                <w:rFonts w:asciiTheme="minorHAnsi" w:hAnsiTheme="minorHAnsi" w:cstheme="minorHAnsi"/>
                <w:spacing w:val="-4"/>
                <w:sz w:val="28"/>
                <w:szCs w:val="28"/>
              </w:rPr>
              <w:t>contentieux</w:t>
            </w:r>
            <w:r w:rsidR="00104086" w:rsidRPr="00A576EC">
              <w:rPr>
                <w:rFonts w:asciiTheme="minorHAnsi" w:hAnsiTheme="minorHAnsi" w:cstheme="minorHAnsi"/>
                <w:sz w:val="28"/>
                <w:szCs w:val="28"/>
              </w:rPr>
              <w:tab/>
            </w:r>
            <w:r w:rsidR="00104086" w:rsidRPr="00A576EC">
              <w:rPr>
                <w:rFonts w:asciiTheme="minorHAnsi" w:hAnsiTheme="minorHAnsi" w:cstheme="minorHAnsi"/>
                <w:spacing w:val="-10"/>
                <w:sz w:val="28"/>
                <w:szCs w:val="28"/>
              </w:rPr>
              <w:t>7</w:t>
            </w:r>
          </w:hyperlink>
        </w:p>
        <w:p w14:paraId="6EB2FF9C" w14:textId="77777777" w:rsidR="003D5B1E" w:rsidRPr="00A576EC" w:rsidRDefault="00C74702">
          <w:pPr>
            <w:pStyle w:val="TM2"/>
            <w:numPr>
              <w:ilvl w:val="0"/>
              <w:numId w:val="1"/>
            </w:numPr>
            <w:tabs>
              <w:tab w:val="left" w:pos="1336"/>
              <w:tab w:val="right" w:leader="dot" w:pos="9401"/>
            </w:tabs>
            <w:spacing w:before="577"/>
            <w:rPr>
              <w:rFonts w:asciiTheme="minorHAnsi" w:hAnsiTheme="minorHAnsi" w:cstheme="minorHAnsi"/>
              <w:sz w:val="28"/>
              <w:szCs w:val="28"/>
            </w:rPr>
          </w:pPr>
          <w:hyperlink w:anchor="_TOC_250002" w:history="1">
            <w:r w:rsidR="00104086" w:rsidRPr="00A576EC">
              <w:rPr>
                <w:rFonts w:asciiTheme="minorHAnsi" w:hAnsiTheme="minorHAnsi" w:cstheme="minorHAnsi"/>
                <w:spacing w:val="-4"/>
                <w:sz w:val="28"/>
                <w:szCs w:val="28"/>
              </w:rPr>
              <w:t>Objectifs</w:t>
            </w:r>
            <w:r w:rsidR="00104086" w:rsidRPr="00A576EC">
              <w:rPr>
                <w:rFonts w:asciiTheme="minorHAnsi" w:hAnsiTheme="minorHAnsi" w:cstheme="minorHAnsi"/>
                <w:spacing w:val="-10"/>
                <w:sz w:val="28"/>
                <w:szCs w:val="28"/>
              </w:rPr>
              <w:t xml:space="preserve"> </w:t>
            </w:r>
            <w:r w:rsidR="00104086" w:rsidRPr="00A576EC">
              <w:rPr>
                <w:rFonts w:asciiTheme="minorHAnsi" w:hAnsiTheme="minorHAnsi" w:cstheme="minorHAnsi"/>
                <w:spacing w:val="-4"/>
                <w:sz w:val="28"/>
                <w:szCs w:val="28"/>
              </w:rPr>
              <w:t>de</w:t>
            </w:r>
            <w:r w:rsidR="00104086" w:rsidRPr="00A576EC">
              <w:rPr>
                <w:rFonts w:asciiTheme="minorHAnsi" w:hAnsiTheme="minorHAnsi" w:cstheme="minorHAnsi"/>
                <w:spacing w:val="-10"/>
                <w:sz w:val="28"/>
                <w:szCs w:val="28"/>
              </w:rPr>
              <w:t xml:space="preserve"> </w:t>
            </w:r>
            <w:r w:rsidR="00104086" w:rsidRPr="00A576EC">
              <w:rPr>
                <w:rFonts w:asciiTheme="minorHAnsi" w:hAnsiTheme="minorHAnsi" w:cstheme="minorHAnsi"/>
                <w:spacing w:val="-4"/>
                <w:sz w:val="28"/>
                <w:szCs w:val="28"/>
              </w:rPr>
              <w:t>la</w:t>
            </w:r>
            <w:r w:rsidR="00104086" w:rsidRPr="00A576EC">
              <w:rPr>
                <w:rFonts w:asciiTheme="minorHAnsi" w:hAnsiTheme="minorHAnsi" w:cstheme="minorHAnsi"/>
                <w:spacing w:val="-11"/>
                <w:sz w:val="28"/>
                <w:szCs w:val="28"/>
              </w:rPr>
              <w:t xml:space="preserve"> </w:t>
            </w:r>
            <w:r w:rsidR="00104086" w:rsidRPr="00A576EC">
              <w:rPr>
                <w:rFonts w:asciiTheme="minorHAnsi" w:hAnsiTheme="minorHAnsi" w:cstheme="minorHAnsi"/>
                <w:spacing w:val="-4"/>
                <w:sz w:val="28"/>
                <w:szCs w:val="28"/>
              </w:rPr>
              <w:t>mission</w:t>
            </w:r>
            <w:r w:rsidR="00104086" w:rsidRPr="00A576EC">
              <w:rPr>
                <w:rFonts w:asciiTheme="minorHAnsi" w:hAnsiTheme="minorHAnsi" w:cstheme="minorHAnsi"/>
                <w:sz w:val="28"/>
                <w:szCs w:val="28"/>
              </w:rPr>
              <w:tab/>
            </w:r>
            <w:r w:rsidR="00104086" w:rsidRPr="00A576EC">
              <w:rPr>
                <w:rFonts w:asciiTheme="minorHAnsi" w:hAnsiTheme="minorHAnsi" w:cstheme="minorHAnsi"/>
                <w:spacing w:val="-10"/>
                <w:sz w:val="28"/>
                <w:szCs w:val="28"/>
              </w:rPr>
              <w:t>8</w:t>
            </w:r>
          </w:hyperlink>
        </w:p>
        <w:p w14:paraId="6404E334" w14:textId="77777777" w:rsidR="003D5B1E" w:rsidRPr="00A576EC" w:rsidRDefault="00C74702">
          <w:pPr>
            <w:pStyle w:val="TM2"/>
            <w:numPr>
              <w:ilvl w:val="0"/>
              <w:numId w:val="1"/>
            </w:numPr>
            <w:tabs>
              <w:tab w:val="left" w:pos="1336"/>
              <w:tab w:val="right" w:leader="dot" w:pos="9401"/>
            </w:tabs>
            <w:rPr>
              <w:rFonts w:asciiTheme="minorHAnsi" w:hAnsiTheme="minorHAnsi" w:cstheme="minorHAnsi"/>
              <w:sz w:val="28"/>
              <w:szCs w:val="28"/>
            </w:rPr>
          </w:pPr>
          <w:hyperlink w:anchor="_TOC_250001" w:history="1">
            <w:r w:rsidR="00104086" w:rsidRPr="00A576EC">
              <w:rPr>
                <w:rFonts w:asciiTheme="minorHAnsi" w:hAnsiTheme="minorHAnsi" w:cstheme="minorHAnsi"/>
                <w:w w:val="85"/>
                <w:sz w:val="28"/>
                <w:szCs w:val="28"/>
              </w:rPr>
              <w:t>Equipe</w:t>
            </w:r>
            <w:r w:rsidR="00104086" w:rsidRPr="00A576EC">
              <w:rPr>
                <w:rFonts w:asciiTheme="minorHAnsi" w:hAnsiTheme="minorHAnsi" w:cstheme="minorHAnsi"/>
                <w:spacing w:val="6"/>
                <w:sz w:val="28"/>
                <w:szCs w:val="28"/>
              </w:rPr>
              <w:t xml:space="preserve"> </w:t>
            </w:r>
            <w:r w:rsidR="00104086" w:rsidRPr="00A576EC">
              <w:rPr>
                <w:rFonts w:asciiTheme="minorHAnsi" w:hAnsiTheme="minorHAnsi" w:cstheme="minorHAnsi"/>
                <w:w w:val="85"/>
                <w:sz w:val="28"/>
                <w:szCs w:val="28"/>
              </w:rPr>
              <w:t>de</w:t>
            </w:r>
            <w:r w:rsidR="00104086" w:rsidRPr="00A576EC">
              <w:rPr>
                <w:rFonts w:asciiTheme="minorHAnsi" w:hAnsiTheme="minorHAnsi" w:cstheme="minorHAnsi"/>
                <w:spacing w:val="5"/>
                <w:sz w:val="28"/>
                <w:szCs w:val="28"/>
              </w:rPr>
              <w:t xml:space="preserve"> </w:t>
            </w:r>
            <w:r w:rsidR="00104086" w:rsidRPr="00A576EC">
              <w:rPr>
                <w:rFonts w:asciiTheme="minorHAnsi" w:hAnsiTheme="minorHAnsi" w:cstheme="minorHAnsi"/>
                <w:spacing w:val="-2"/>
                <w:w w:val="85"/>
                <w:sz w:val="28"/>
                <w:szCs w:val="28"/>
              </w:rPr>
              <w:t>Gestion</w:t>
            </w:r>
            <w:r w:rsidR="00104086" w:rsidRPr="00A576EC">
              <w:rPr>
                <w:rFonts w:asciiTheme="minorHAnsi" w:hAnsiTheme="minorHAnsi" w:cstheme="minorHAnsi"/>
                <w:sz w:val="28"/>
                <w:szCs w:val="28"/>
              </w:rPr>
              <w:tab/>
            </w:r>
            <w:r w:rsidR="00104086" w:rsidRPr="00A576EC">
              <w:rPr>
                <w:rFonts w:asciiTheme="minorHAnsi" w:hAnsiTheme="minorHAnsi" w:cstheme="minorHAnsi"/>
                <w:spacing w:val="-10"/>
                <w:w w:val="95"/>
                <w:sz w:val="28"/>
                <w:szCs w:val="28"/>
              </w:rPr>
              <w:t>9</w:t>
            </w:r>
          </w:hyperlink>
        </w:p>
        <w:p w14:paraId="2A8D3282" w14:textId="77777777" w:rsidR="003D5B1E" w:rsidRPr="00A576EC" w:rsidRDefault="00C74702">
          <w:pPr>
            <w:pStyle w:val="TM2"/>
            <w:numPr>
              <w:ilvl w:val="0"/>
              <w:numId w:val="1"/>
            </w:numPr>
            <w:tabs>
              <w:tab w:val="left" w:pos="1336"/>
              <w:tab w:val="right" w:leader="dot" w:pos="9401"/>
            </w:tabs>
            <w:spacing w:before="576"/>
            <w:rPr>
              <w:rFonts w:asciiTheme="minorHAnsi" w:hAnsiTheme="minorHAnsi" w:cstheme="minorHAnsi"/>
              <w:sz w:val="28"/>
              <w:szCs w:val="28"/>
            </w:rPr>
          </w:pPr>
          <w:hyperlink w:anchor="_TOC_250000" w:history="1">
            <w:r w:rsidR="00104086" w:rsidRPr="00A576EC">
              <w:rPr>
                <w:rFonts w:asciiTheme="minorHAnsi" w:hAnsiTheme="minorHAnsi" w:cstheme="minorHAnsi"/>
                <w:spacing w:val="-2"/>
                <w:sz w:val="28"/>
                <w:szCs w:val="28"/>
              </w:rPr>
              <w:t>Annexes</w:t>
            </w:r>
            <w:r w:rsidR="00104086" w:rsidRPr="00A576EC">
              <w:rPr>
                <w:rFonts w:asciiTheme="minorHAnsi" w:hAnsiTheme="minorHAnsi" w:cstheme="minorHAnsi"/>
                <w:sz w:val="28"/>
                <w:szCs w:val="28"/>
              </w:rPr>
              <w:tab/>
            </w:r>
            <w:r w:rsidR="00104086" w:rsidRPr="00A576EC">
              <w:rPr>
                <w:rFonts w:asciiTheme="minorHAnsi" w:hAnsiTheme="minorHAnsi" w:cstheme="minorHAnsi"/>
                <w:spacing w:val="-10"/>
                <w:sz w:val="28"/>
                <w:szCs w:val="28"/>
              </w:rPr>
              <w:t>9</w:t>
            </w:r>
          </w:hyperlink>
        </w:p>
        <w:p w14:paraId="05D77F4B" w14:textId="77777777" w:rsidR="003D5B1E" w:rsidRPr="00A576EC" w:rsidRDefault="00104086">
          <w:pPr>
            <w:rPr>
              <w:rFonts w:asciiTheme="minorHAnsi" w:hAnsiTheme="minorHAnsi" w:cstheme="minorHAnsi"/>
              <w:sz w:val="28"/>
              <w:szCs w:val="28"/>
            </w:rPr>
          </w:pPr>
          <w:r w:rsidRPr="00A576EC">
            <w:rPr>
              <w:rFonts w:asciiTheme="minorHAnsi" w:hAnsiTheme="minorHAnsi" w:cstheme="minorHAnsi"/>
              <w:sz w:val="28"/>
              <w:szCs w:val="28"/>
            </w:rPr>
            <w:fldChar w:fldCharType="end"/>
          </w:r>
        </w:p>
      </w:sdtContent>
    </w:sdt>
    <w:p w14:paraId="373B2076" w14:textId="77777777" w:rsidR="003D5B1E" w:rsidRDefault="003D5B1E">
      <w:pPr>
        <w:sectPr w:rsidR="003D5B1E">
          <w:footerReference w:type="default" r:id="rId9"/>
          <w:pgSz w:w="11930" w:h="16860"/>
          <w:pgMar w:top="1120" w:right="800" w:bottom="1380" w:left="1220" w:header="0" w:footer="1186" w:gutter="0"/>
          <w:pgNumType w:start="2"/>
          <w:cols w:space="720"/>
        </w:sectPr>
      </w:pPr>
    </w:p>
    <w:p w14:paraId="72591BE4" w14:textId="3A67E5E6" w:rsidR="003D5B1E" w:rsidRPr="00A576EC" w:rsidRDefault="001D2F06">
      <w:pPr>
        <w:pStyle w:val="Titre1"/>
        <w:numPr>
          <w:ilvl w:val="0"/>
          <w:numId w:val="2"/>
        </w:numPr>
        <w:tabs>
          <w:tab w:val="left" w:pos="3616"/>
        </w:tabs>
        <w:ind w:left="3616" w:hanging="1161"/>
        <w:jc w:val="left"/>
        <w:rPr>
          <w:rFonts w:asciiTheme="minorHAnsi" w:hAnsiTheme="minorHAnsi" w:cstheme="minorHAnsi"/>
          <w:sz w:val="24"/>
          <w:szCs w:val="24"/>
        </w:rPr>
      </w:pPr>
      <w:bookmarkStart w:id="0" w:name="_TOC_250006"/>
      <w:r w:rsidRPr="00A576EC">
        <w:rPr>
          <w:rFonts w:asciiTheme="minorHAnsi" w:hAnsiTheme="minorHAnsi" w:cstheme="minorHAnsi"/>
          <w:spacing w:val="23"/>
          <w:sz w:val="24"/>
          <w:szCs w:val="24"/>
        </w:rPr>
        <w:lastRenderedPageBreak/>
        <w:t xml:space="preserve">PRESENTATION DE </w:t>
      </w:r>
      <w:bookmarkEnd w:id="0"/>
      <w:r w:rsidRPr="00A576EC">
        <w:rPr>
          <w:rFonts w:asciiTheme="minorHAnsi" w:hAnsiTheme="minorHAnsi" w:cstheme="minorHAnsi"/>
          <w:spacing w:val="23"/>
          <w:sz w:val="24"/>
          <w:szCs w:val="24"/>
        </w:rPr>
        <w:t>CASAMEZA</w:t>
      </w:r>
    </w:p>
    <w:p w14:paraId="5F8FEF8A" w14:textId="77777777" w:rsidR="003D5B1E" w:rsidRPr="00A576EC" w:rsidRDefault="00104086">
      <w:pPr>
        <w:pStyle w:val="Corpsdetexte"/>
        <w:spacing w:before="2"/>
        <w:rPr>
          <w:rFonts w:asciiTheme="minorHAnsi" w:hAnsiTheme="minorHAnsi" w:cstheme="minorHAnsi"/>
          <w:b/>
        </w:rPr>
      </w:pPr>
      <w:r w:rsidRPr="00A576EC">
        <w:rPr>
          <w:rFonts w:asciiTheme="minorHAnsi" w:hAnsiTheme="minorHAnsi" w:cstheme="minorHAnsi"/>
          <w:noProof/>
        </w:rPr>
        <mc:AlternateContent>
          <mc:Choice Requires="wps">
            <w:drawing>
              <wp:anchor distT="0" distB="0" distL="0" distR="0" simplePos="0" relativeHeight="251655168" behindDoc="1" locked="0" layoutInCell="1" allowOverlap="1" wp14:anchorId="5996F283" wp14:editId="0EE27ED5">
                <wp:simplePos x="0" y="0"/>
                <wp:positionH relativeFrom="page">
                  <wp:posOffset>1073150</wp:posOffset>
                </wp:positionH>
                <wp:positionV relativeFrom="paragraph">
                  <wp:posOffset>139700</wp:posOffset>
                </wp:positionV>
                <wp:extent cx="5438775" cy="45085"/>
                <wp:effectExtent l="0" t="0" r="0" b="0"/>
                <wp:wrapTopAndBottom/>
                <wp:docPr id="4" name="Graphic 4"/>
                <wp:cNvGraphicFramePr/>
                <a:graphic xmlns:a="http://schemas.openxmlformats.org/drawingml/2006/main">
                  <a:graphicData uri="http://schemas.microsoft.com/office/word/2010/wordprocessingShape">
                    <wps:wsp>
                      <wps:cNvSpPr/>
                      <wps:spPr>
                        <a:xfrm>
                          <a:off x="0" y="0"/>
                          <a:ext cx="5438775" cy="45085"/>
                        </a:xfrm>
                        <a:custGeom>
                          <a:avLst/>
                          <a:gdLst/>
                          <a:ahLst/>
                          <a:cxnLst/>
                          <a:rect l="l" t="t" r="r" b="b"/>
                          <a:pathLst>
                            <a:path w="5438775" h="45085">
                              <a:moveTo>
                                <a:pt x="5438775" y="0"/>
                              </a:moveTo>
                              <a:lnTo>
                                <a:pt x="0" y="0"/>
                              </a:lnTo>
                              <a:lnTo>
                                <a:pt x="0" y="45084"/>
                              </a:lnTo>
                              <a:lnTo>
                                <a:pt x="5438775" y="45084"/>
                              </a:lnTo>
                              <a:lnTo>
                                <a:pt x="5438775" y="0"/>
                              </a:lnTo>
                              <a:close/>
                            </a:path>
                          </a:pathLst>
                        </a:custGeom>
                        <a:solidFill>
                          <a:srgbClr val="00AE50"/>
                        </a:solidFill>
                      </wps:spPr>
                      <wps:bodyPr wrap="square" lIns="0" tIns="0" rIns="0" bIns="0" rtlCol="0">
                        <a:noAutofit/>
                      </wps:bodyPr>
                    </wps:wsp>
                  </a:graphicData>
                </a:graphic>
              </wp:anchor>
            </w:drawing>
          </mc:Choice>
          <mc:Fallback>
            <w:pict>
              <v:shape w14:anchorId="3B84DE39" id="Graphic 4" o:spid="_x0000_s1026" style="position:absolute;margin-left:84.5pt;margin-top:11pt;width:428.25pt;height:3.55pt;z-index:-251661312;visibility:visible;mso-wrap-style:square;mso-wrap-distance-left:0;mso-wrap-distance-top:0;mso-wrap-distance-right:0;mso-wrap-distance-bottom:0;mso-position-horizontal:absolute;mso-position-horizontal-relative:page;mso-position-vertical:absolute;mso-position-vertical-relative:text;v-text-anchor:top" coordsize="5438775,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" path="m5438775,l,,,45084r5438775,l5438775,xe" fillcolor="#00ae50" stroked="f">
                <v:path arrowok="t"/>
                <w10:wrap type="topAndBottom" anchorx="page"/>
              </v:shape>
            </w:pict>
          </mc:Fallback>
        </mc:AlternateContent>
      </w:r>
    </w:p>
    <w:p w14:paraId="2FE568C3" w14:textId="77777777" w:rsidR="003D5B1E" w:rsidRPr="00A576EC" w:rsidRDefault="003D5B1E">
      <w:pPr>
        <w:pStyle w:val="Corpsdetexte"/>
        <w:spacing w:before="2"/>
        <w:rPr>
          <w:rFonts w:asciiTheme="minorHAnsi" w:hAnsiTheme="minorHAnsi" w:cstheme="minorHAnsi"/>
          <w:b/>
        </w:rPr>
      </w:pPr>
    </w:p>
    <w:p w14:paraId="0EF0BC56" w14:textId="77777777" w:rsidR="003D5B1E" w:rsidRPr="00A576EC" w:rsidRDefault="00104086">
      <w:pPr>
        <w:pStyle w:val="Corpsdetexte"/>
        <w:spacing w:line="276" w:lineRule="auto"/>
        <w:ind w:left="119" w:right="496"/>
        <w:jc w:val="both"/>
        <w:rPr>
          <w:rFonts w:asciiTheme="minorHAnsi" w:hAnsiTheme="minorHAnsi" w:cstheme="minorHAnsi"/>
        </w:rPr>
      </w:pPr>
      <w:r w:rsidRPr="00A576EC">
        <w:rPr>
          <w:rFonts w:asciiTheme="minorHAnsi" w:hAnsiTheme="minorHAnsi" w:cstheme="minorHAnsi"/>
          <w:spacing w:val="-6"/>
        </w:rPr>
        <w:t>Créée</w:t>
      </w:r>
      <w:r w:rsidRPr="00A576EC">
        <w:rPr>
          <w:rFonts w:asciiTheme="minorHAnsi" w:hAnsiTheme="minorHAnsi" w:cstheme="minorHAnsi"/>
          <w:spacing w:val="-16"/>
        </w:rPr>
        <w:t xml:space="preserve"> </w:t>
      </w:r>
      <w:r w:rsidRPr="00A576EC">
        <w:rPr>
          <w:rFonts w:asciiTheme="minorHAnsi" w:hAnsiTheme="minorHAnsi" w:cstheme="minorHAnsi"/>
          <w:spacing w:val="-6"/>
        </w:rPr>
        <w:t>en</w:t>
      </w:r>
      <w:r w:rsidRPr="00A576EC">
        <w:rPr>
          <w:rFonts w:asciiTheme="minorHAnsi" w:hAnsiTheme="minorHAnsi" w:cstheme="minorHAnsi"/>
          <w:spacing w:val="-15"/>
        </w:rPr>
        <w:t xml:space="preserve"> </w:t>
      </w:r>
      <w:r w:rsidRPr="00A576EC">
        <w:rPr>
          <w:rFonts w:asciiTheme="minorHAnsi" w:hAnsiTheme="minorHAnsi" w:cstheme="minorHAnsi"/>
          <w:spacing w:val="-6"/>
        </w:rPr>
        <w:t>2019,</w:t>
      </w:r>
      <w:r w:rsidRPr="00A576EC">
        <w:rPr>
          <w:rFonts w:asciiTheme="minorHAnsi" w:hAnsiTheme="minorHAnsi" w:cstheme="minorHAnsi"/>
          <w:spacing w:val="-15"/>
        </w:rPr>
        <w:t xml:space="preserve"> </w:t>
      </w:r>
      <w:hyperlink r:id="rId10">
        <w:r w:rsidRPr="00A576EC">
          <w:rPr>
            <w:rFonts w:asciiTheme="minorHAnsi" w:hAnsiTheme="minorHAnsi" w:cstheme="minorHAnsi"/>
            <w:spacing w:val="-6"/>
          </w:rPr>
          <w:t>CASAMEZA</w:t>
        </w:r>
      </w:hyperlink>
      <w:r w:rsidRPr="00A576EC">
        <w:rPr>
          <w:rFonts w:asciiTheme="minorHAnsi" w:hAnsiTheme="minorHAnsi" w:cstheme="minorHAnsi"/>
          <w:color w:val="0460C1"/>
          <w:spacing w:val="-15"/>
        </w:rPr>
        <w:t xml:space="preserve"> </w:t>
      </w:r>
      <w:r w:rsidRPr="00A576EC">
        <w:rPr>
          <w:rFonts w:asciiTheme="minorHAnsi" w:hAnsiTheme="minorHAnsi" w:cstheme="minorHAnsi"/>
          <w:spacing w:val="-6"/>
        </w:rPr>
        <w:t>est</w:t>
      </w:r>
      <w:r w:rsidRPr="00A576EC">
        <w:rPr>
          <w:rFonts w:asciiTheme="minorHAnsi" w:hAnsiTheme="minorHAnsi" w:cstheme="minorHAnsi"/>
          <w:spacing w:val="-15"/>
        </w:rPr>
        <w:t xml:space="preserve"> </w:t>
      </w:r>
      <w:r w:rsidRPr="00A576EC">
        <w:rPr>
          <w:rFonts w:asciiTheme="minorHAnsi" w:hAnsiTheme="minorHAnsi" w:cstheme="minorHAnsi"/>
          <w:spacing w:val="-6"/>
        </w:rPr>
        <w:t>une</w:t>
      </w:r>
      <w:r w:rsidRPr="00A576EC">
        <w:rPr>
          <w:rFonts w:asciiTheme="minorHAnsi" w:hAnsiTheme="minorHAnsi" w:cstheme="minorHAnsi"/>
          <w:spacing w:val="-15"/>
        </w:rPr>
        <w:t xml:space="preserve"> </w:t>
      </w:r>
      <w:r w:rsidRPr="00A576EC">
        <w:rPr>
          <w:rFonts w:asciiTheme="minorHAnsi" w:hAnsiTheme="minorHAnsi" w:cstheme="minorHAnsi"/>
          <w:spacing w:val="-6"/>
        </w:rPr>
        <w:t>société</w:t>
      </w:r>
      <w:r w:rsidRPr="00A576EC">
        <w:rPr>
          <w:rFonts w:asciiTheme="minorHAnsi" w:hAnsiTheme="minorHAnsi" w:cstheme="minorHAnsi"/>
          <w:spacing w:val="-15"/>
        </w:rPr>
        <w:t xml:space="preserve"> </w:t>
      </w:r>
      <w:r w:rsidRPr="00A576EC">
        <w:rPr>
          <w:rFonts w:asciiTheme="minorHAnsi" w:hAnsiTheme="minorHAnsi" w:cstheme="minorHAnsi"/>
          <w:spacing w:val="-6"/>
        </w:rPr>
        <w:t>privée</w:t>
      </w:r>
      <w:r w:rsidRPr="00A576EC">
        <w:rPr>
          <w:rFonts w:asciiTheme="minorHAnsi" w:hAnsiTheme="minorHAnsi" w:cstheme="minorHAnsi"/>
          <w:spacing w:val="-15"/>
        </w:rPr>
        <w:t xml:space="preserve"> </w:t>
      </w:r>
      <w:r w:rsidRPr="00A576EC">
        <w:rPr>
          <w:rFonts w:asciiTheme="minorHAnsi" w:hAnsiTheme="minorHAnsi" w:cstheme="minorHAnsi"/>
          <w:spacing w:val="-6"/>
        </w:rPr>
        <w:t>spécialisée</w:t>
      </w:r>
      <w:r w:rsidRPr="00A576EC">
        <w:rPr>
          <w:rFonts w:asciiTheme="minorHAnsi" w:hAnsiTheme="minorHAnsi" w:cstheme="minorHAnsi"/>
          <w:spacing w:val="-15"/>
        </w:rPr>
        <w:t xml:space="preserve"> </w:t>
      </w:r>
      <w:r w:rsidRPr="00A576EC">
        <w:rPr>
          <w:rFonts w:asciiTheme="minorHAnsi" w:hAnsiTheme="minorHAnsi" w:cstheme="minorHAnsi"/>
          <w:spacing w:val="-6"/>
        </w:rPr>
        <w:t>dans</w:t>
      </w:r>
      <w:r w:rsidRPr="00A576EC">
        <w:rPr>
          <w:rFonts w:asciiTheme="minorHAnsi" w:hAnsiTheme="minorHAnsi" w:cstheme="minorHAnsi"/>
          <w:spacing w:val="-15"/>
        </w:rPr>
        <w:t xml:space="preserve"> </w:t>
      </w:r>
      <w:r w:rsidRPr="00A576EC">
        <w:rPr>
          <w:rFonts w:asciiTheme="minorHAnsi" w:hAnsiTheme="minorHAnsi" w:cstheme="minorHAnsi"/>
          <w:spacing w:val="-6"/>
        </w:rPr>
        <w:t>la</w:t>
      </w:r>
      <w:r w:rsidRPr="00A576EC">
        <w:rPr>
          <w:rFonts w:asciiTheme="minorHAnsi" w:hAnsiTheme="minorHAnsi" w:cstheme="minorHAnsi"/>
          <w:spacing w:val="-16"/>
        </w:rPr>
        <w:t xml:space="preserve"> </w:t>
      </w:r>
      <w:r w:rsidRPr="00A576EC">
        <w:rPr>
          <w:rFonts w:asciiTheme="minorHAnsi" w:hAnsiTheme="minorHAnsi" w:cstheme="minorHAnsi"/>
          <w:spacing w:val="-6"/>
        </w:rPr>
        <w:t>Gestion</w:t>
      </w:r>
      <w:r w:rsidRPr="00A576EC">
        <w:rPr>
          <w:rFonts w:asciiTheme="minorHAnsi" w:hAnsiTheme="minorHAnsi" w:cstheme="minorHAnsi"/>
          <w:spacing w:val="-15"/>
        </w:rPr>
        <w:t xml:space="preserve"> </w:t>
      </w:r>
      <w:r w:rsidRPr="00A576EC">
        <w:rPr>
          <w:rFonts w:asciiTheme="minorHAnsi" w:hAnsiTheme="minorHAnsi" w:cstheme="minorHAnsi"/>
          <w:spacing w:val="-6"/>
        </w:rPr>
        <w:t xml:space="preserve">des </w:t>
      </w:r>
      <w:r w:rsidRPr="00A576EC">
        <w:rPr>
          <w:rFonts w:asciiTheme="minorHAnsi" w:hAnsiTheme="minorHAnsi" w:cstheme="minorHAnsi"/>
        </w:rPr>
        <w:t>Ressources Humaines, coaching des cadres, formation de gouvernance</w:t>
      </w:r>
      <w:r w:rsidRPr="00C74702">
        <w:rPr>
          <w:rFonts w:asciiTheme="minorHAnsi" w:hAnsiTheme="minorHAnsi" w:cstheme="minorHAnsi"/>
        </w:rPr>
        <w:t xml:space="preserve"> </w:t>
      </w:r>
      <w:r w:rsidRPr="00A576EC">
        <w:rPr>
          <w:rFonts w:asciiTheme="minorHAnsi" w:hAnsiTheme="minorHAnsi" w:cstheme="minorHAnsi"/>
        </w:rPr>
        <w:t>et de leadership, développement et de coaching des jeunes.</w:t>
      </w:r>
    </w:p>
    <w:p w14:paraId="4475EB43" w14:textId="77777777" w:rsidR="003D5B1E" w:rsidRPr="00C74702" w:rsidRDefault="00104086">
      <w:pPr>
        <w:pStyle w:val="Corpsdetexte"/>
        <w:spacing w:line="276" w:lineRule="auto"/>
        <w:ind w:left="119" w:right="496"/>
        <w:jc w:val="both"/>
        <w:rPr>
          <w:rFonts w:asciiTheme="minorHAnsi" w:hAnsiTheme="minorHAnsi" w:cstheme="minorHAnsi"/>
        </w:rPr>
      </w:pPr>
      <w:r w:rsidRPr="00C74702">
        <w:rPr>
          <w:rFonts w:asciiTheme="minorHAnsi" w:hAnsiTheme="minorHAnsi" w:cstheme="minorHAnsi"/>
        </w:rPr>
        <w:t>Nous sommes egalement un centre certifiée internationalement a pourvoir un examen ACI.</w:t>
      </w:r>
    </w:p>
    <w:p w14:paraId="7ACF2FC5" w14:textId="77777777" w:rsidR="003D5B1E" w:rsidRPr="00C74702" w:rsidRDefault="003D5B1E">
      <w:pPr>
        <w:pStyle w:val="Corpsdetexte"/>
        <w:spacing w:line="276" w:lineRule="auto"/>
        <w:ind w:left="119" w:right="496"/>
        <w:jc w:val="both"/>
        <w:rPr>
          <w:rFonts w:asciiTheme="minorHAnsi" w:hAnsiTheme="minorHAnsi" w:cstheme="minorHAnsi"/>
        </w:rPr>
      </w:pPr>
    </w:p>
    <w:p w14:paraId="79688EE0" w14:textId="77777777" w:rsidR="003D5B1E" w:rsidRPr="00C74702" w:rsidRDefault="00104086">
      <w:pPr>
        <w:pStyle w:val="Corpsdetexte"/>
        <w:spacing w:line="276" w:lineRule="auto"/>
        <w:ind w:left="119" w:right="496"/>
        <w:jc w:val="both"/>
        <w:rPr>
          <w:rFonts w:asciiTheme="minorHAnsi" w:hAnsiTheme="minorHAnsi" w:cstheme="minorHAnsi"/>
          <w:b/>
          <w:bCs/>
        </w:rPr>
      </w:pPr>
      <w:r w:rsidRPr="00C74702">
        <w:rPr>
          <w:rFonts w:asciiTheme="minorHAnsi" w:hAnsiTheme="minorHAnsi" w:cstheme="minorHAnsi"/>
          <w:b/>
          <w:bCs/>
        </w:rPr>
        <w:t>Adresse</w:t>
      </w:r>
    </w:p>
    <w:p w14:paraId="3B3E2063" w14:textId="77777777" w:rsidR="003D5B1E" w:rsidRPr="00C74702" w:rsidRDefault="003D5B1E">
      <w:pPr>
        <w:pStyle w:val="Corpsdetexte"/>
        <w:spacing w:line="276" w:lineRule="auto"/>
        <w:ind w:left="119" w:right="496"/>
        <w:jc w:val="both"/>
        <w:rPr>
          <w:rFonts w:asciiTheme="minorHAnsi" w:hAnsiTheme="minorHAnsi" w:cstheme="minorHAnsi"/>
          <w:b/>
          <w:bCs/>
        </w:rPr>
      </w:pPr>
    </w:p>
    <w:p w14:paraId="596D36ED" w14:textId="77777777" w:rsidR="003D5B1E" w:rsidRPr="00C74702" w:rsidRDefault="00104086">
      <w:pPr>
        <w:pStyle w:val="Corpsdetexte"/>
        <w:spacing w:line="276" w:lineRule="auto"/>
        <w:ind w:left="119" w:right="496"/>
        <w:jc w:val="both"/>
        <w:rPr>
          <w:rFonts w:asciiTheme="minorHAnsi" w:hAnsiTheme="minorHAnsi" w:cstheme="minorHAnsi"/>
        </w:rPr>
      </w:pPr>
      <w:r w:rsidRPr="00C74702">
        <w:rPr>
          <w:rFonts w:asciiTheme="minorHAnsi" w:hAnsiTheme="minorHAnsi" w:cstheme="minorHAnsi"/>
        </w:rPr>
        <w:t>Notre agence se trouve au numero 16,avenue du 18 septembre,ZES TOWER,Bujumbura,Rohero.</w:t>
      </w:r>
    </w:p>
    <w:p w14:paraId="4DE10E72" w14:textId="77777777" w:rsidR="003D5B1E" w:rsidRPr="00C74702" w:rsidRDefault="00104086">
      <w:pPr>
        <w:pStyle w:val="Corpsdetexte"/>
        <w:spacing w:line="276" w:lineRule="auto"/>
        <w:ind w:left="119" w:right="496"/>
        <w:jc w:val="both"/>
        <w:rPr>
          <w:rFonts w:asciiTheme="minorHAnsi" w:hAnsiTheme="minorHAnsi" w:cstheme="minorHAnsi"/>
        </w:rPr>
      </w:pPr>
      <w:r w:rsidRPr="00C74702">
        <w:rPr>
          <w:rFonts w:asciiTheme="minorHAnsi" w:hAnsiTheme="minorHAnsi" w:cstheme="minorHAnsi"/>
        </w:rPr>
        <w:t xml:space="preserve">Dans le </w:t>
      </w:r>
      <w:proofErr w:type="gramStart"/>
      <w:r w:rsidRPr="00C74702">
        <w:rPr>
          <w:rFonts w:asciiTheme="minorHAnsi" w:hAnsiTheme="minorHAnsi" w:cstheme="minorHAnsi"/>
        </w:rPr>
        <w:t>building,nous</w:t>
      </w:r>
      <w:proofErr w:type="gramEnd"/>
      <w:r w:rsidRPr="00C74702">
        <w:rPr>
          <w:rFonts w:asciiTheme="minorHAnsi" w:hAnsiTheme="minorHAnsi" w:cstheme="minorHAnsi"/>
        </w:rPr>
        <w:t xml:space="preserve"> disposons d’une salle qui peut contenir plus de 30 personnes pour nos formations et d’une salle d’orientation et information.</w:t>
      </w:r>
    </w:p>
    <w:p w14:paraId="4DF3F7EA" w14:textId="77777777" w:rsidR="003D5B1E" w:rsidRPr="00A576EC" w:rsidRDefault="00104086">
      <w:pPr>
        <w:spacing w:before="240"/>
        <w:ind w:left="119"/>
        <w:rPr>
          <w:rFonts w:asciiTheme="minorHAnsi" w:hAnsiTheme="minorHAnsi" w:cstheme="minorHAnsi"/>
          <w:b/>
          <w:sz w:val="24"/>
          <w:szCs w:val="24"/>
        </w:rPr>
      </w:pPr>
      <w:r w:rsidRPr="00A576EC">
        <w:rPr>
          <w:rFonts w:asciiTheme="minorHAnsi" w:hAnsiTheme="minorHAnsi" w:cstheme="minorHAnsi"/>
          <w:b/>
          <w:spacing w:val="-2"/>
          <w:sz w:val="24"/>
          <w:szCs w:val="24"/>
        </w:rPr>
        <w:t>Compétence</w:t>
      </w:r>
    </w:p>
    <w:p w14:paraId="237AB74F" w14:textId="77777777" w:rsidR="003D5B1E" w:rsidRPr="00A576EC" w:rsidRDefault="00104086">
      <w:pPr>
        <w:pStyle w:val="Corpsdetexte"/>
        <w:spacing w:before="284" w:line="276" w:lineRule="auto"/>
        <w:ind w:left="119" w:right="497"/>
        <w:jc w:val="both"/>
        <w:rPr>
          <w:rFonts w:asciiTheme="minorHAnsi" w:hAnsiTheme="minorHAnsi" w:cstheme="minorHAnsi"/>
        </w:rPr>
      </w:pPr>
      <w:r w:rsidRPr="00A576EC">
        <w:rPr>
          <w:rFonts w:asciiTheme="minorHAnsi" w:hAnsiTheme="minorHAnsi" w:cstheme="minorHAnsi"/>
        </w:rPr>
        <w:t>Nous disposons d'une équipe hautement qualifiée, forte de plusieurs années d'expérience. Nos consultants internationaux fournissent une expertise de classe mondiale.</w:t>
      </w:r>
    </w:p>
    <w:p w14:paraId="35D7095F" w14:textId="77777777" w:rsidR="003D5B1E" w:rsidRPr="00A576EC" w:rsidRDefault="00104086">
      <w:pPr>
        <w:spacing w:before="240"/>
        <w:ind w:left="119"/>
        <w:rPr>
          <w:rFonts w:asciiTheme="minorHAnsi" w:hAnsiTheme="minorHAnsi" w:cstheme="minorHAnsi"/>
          <w:b/>
          <w:sz w:val="24"/>
          <w:szCs w:val="24"/>
        </w:rPr>
      </w:pPr>
      <w:r w:rsidRPr="00A576EC">
        <w:rPr>
          <w:rFonts w:asciiTheme="minorHAnsi" w:hAnsiTheme="minorHAnsi" w:cstheme="minorHAnsi"/>
          <w:b/>
          <w:sz w:val="24"/>
          <w:szCs w:val="24"/>
        </w:rPr>
        <w:t>La</w:t>
      </w:r>
      <w:r w:rsidRPr="00A576EC">
        <w:rPr>
          <w:rFonts w:asciiTheme="minorHAnsi" w:hAnsiTheme="minorHAnsi" w:cstheme="minorHAnsi"/>
          <w:b/>
          <w:spacing w:val="-4"/>
          <w:sz w:val="24"/>
          <w:szCs w:val="24"/>
        </w:rPr>
        <w:t xml:space="preserve"> </w:t>
      </w:r>
      <w:r w:rsidRPr="00A576EC">
        <w:rPr>
          <w:rFonts w:asciiTheme="minorHAnsi" w:hAnsiTheme="minorHAnsi" w:cstheme="minorHAnsi"/>
          <w:b/>
          <w:sz w:val="24"/>
          <w:szCs w:val="24"/>
        </w:rPr>
        <w:t>qualité</w:t>
      </w:r>
      <w:r w:rsidRPr="00A576EC">
        <w:rPr>
          <w:rFonts w:asciiTheme="minorHAnsi" w:hAnsiTheme="minorHAnsi" w:cstheme="minorHAnsi"/>
          <w:b/>
          <w:spacing w:val="-5"/>
          <w:sz w:val="24"/>
          <w:szCs w:val="24"/>
        </w:rPr>
        <w:t xml:space="preserve"> </w:t>
      </w:r>
      <w:r w:rsidRPr="00A576EC">
        <w:rPr>
          <w:rFonts w:asciiTheme="minorHAnsi" w:hAnsiTheme="minorHAnsi" w:cstheme="minorHAnsi"/>
          <w:b/>
          <w:sz w:val="24"/>
          <w:szCs w:val="24"/>
        </w:rPr>
        <w:t>de</w:t>
      </w:r>
      <w:r w:rsidRPr="00A576EC">
        <w:rPr>
          <w:rFonts w:asciiTheme="minorHAnsi" w:hAnsiTheme="minorHAnsi" w:cstheme="minorHAnsi"/>
          <w:b/>
          <w:spacing w:val="-8"/>
          <w:sz w:val="24"/>
          <w:szCs w:val="24"/>
        </w:rPr>
        <w:t xml:space="preserve"> </w:t>
      </w:r>
      <w:r w:rsidRPr="00A576EC">
        <w:rPr>
          <w:rFonts w:asciiTheme="minorHAnsi" w:hAnsiTheme="minorHAnsi" w:cstheme="minorHAnsi"/>
          <w:b/>
          <w:sz w:val="24"/>
          <w:szCs w:val="24"/>
        </w:rPr>
        <w:t>nos</w:t>
      </w:r>
      <w:r w:rsidRPr="00A576EC">
        <w:rPr>
          <w:rFonts w:asciiTheme="minorHAnsi" w:hAnsiTheme="minorHAnsi" w:cstheme="minorHAnsi"/>
          <w:b/>
          <w:spacing w:val="-1"/>
          <w:sz w:val="24"/>
          <w:szCs w:val="24"/>
        </w:rPr>
        <w:t xml:space="preserve"> </w:t>
      </w:r>
      <w:r w:rsidRPr="00A576EC">
        <w:rPr>
          <w:rFonts w:asciiTheme="minorHAnsi" w:hAnsiTheme="minorHAnsi" w:cstheme="minorHAnsi"/>
          <w:b/>
          <w:spacing w:val="-2"/>
          <w:sz w:val="24"/>
          <w:szCs w:val="24"/>
        </w:rPr>
        <w:t>services</w:t>
      </w:r>
    </w:p>
    <w:p w14:paraId="158F59C8" w14:textId="77777777" w:rsidR="003D5B1E" w:rsidRPr="00A576EC" w:rsidRDefault="00104086">
      <w:pPr>
        <w:pStyle w:val="Corpsdetexte"/>
        <w:spacing w:before="284"/>
        <w:ind w:left="119"/>
        <w:rPr>
          <w:rFonts w:asciiTheme="minorHAnsi" w:hAnsiTheme="minorHAnsi" w:cstheme="minorHAnsi"/>
        </w:rPr>
      </w:pPr>
      <w:r w:rsidRPr="00A576EC">
        <w:rPr>
          <w:rFonts w:asciiTheme="minorHAnsi" w:hAnsiTheme="minorHAnsi" w:cstheme="minorHAnsi"/>
        </w:rPr>
        <w:t>Nous</w:t>
      </w:r>
      <w:r w:rsidRPr="00A576EC">
        <w:rPr>
          <w:rFonts w:asciiTheme="minorHAnsi" w:hAnsiTheme="minorHAnsi" w:cstheme="minorHAnsi"/>
          <w:spacing w:val="-8"/>
        </w:rPr>
        <w:t xml:space="preserve"> </w:t>
      </w:r>
      <w:r w:rsidRPr="00A576EC">
        <w:rPr>
          <w:rFonts w:asciiTheme="minorHAnsi" w:hAnsiTheme="minorHAnsi" w:cstheme="minorHAnsi"/>
        </w:rPr>
        <w:t>fournissons</w:t>
      </w:r>
      <w:r w:rsidRPr="00A576EC">
        <w:rPr>
          <w:rFonts w:asciiTheme="minorHAnsi" w:hAnsiTheme="minorHAnsi" w:cstheme="minorHAnsi"/>
          <w:spacing w:val="-2"/>
        </w:rPr>
        <w:t xml:space="preserve"> </w:t>
      </w:r>
      <w:r w:rsidRPr="00A576EC">
        <w:rPr>
          <w:rFonts w:asciiTheme="minorHAnsi" w:hAnsiTheme="minorHAnsi" w:cstheme="minorHAnsi"/>
        </w:rPr>
        <w:t>des</w:t>
      </w:r>
      <w:r w:rsidRPr="00A576EC">
        <w:rPr>
          <w:rFonts w:asciiTheme="minorHAnsi" w:hAnsiTheme="minorHAnsi" w:cstheme="minorHAnsi"/>
          <w:spacing w:val="-5"/>
        </w:rPr>
        <w:t xml:space="preserve"> </w:t>
      </w:r>
      <w:r w:rsidRPr="00A576EC">
        <w:rPr>
          <w:rFonts w:asciiTheme="minorHAnsi" w:hAnsiTheme="minorHAnsi" w:cstheme="minorHAnsi"/>
        </w:rPr>
        <w:t>services</w:t>
      </w:r>
      <w:r w:rsidRPr="00A576EC">
        <w:rPr>
          <w:rFonts w:asciiTheme="minorHAnsi" w:hAnsiTheme="minorHAnsi" w:cstheme="minorHAnsi"/>
          <w:spacing w:val="-5"/>
        </w:rPr>
        <w:t xml:space="preserve"> </w:t>
      </w:r>
      <w:r w:rsidRPr="00A576EC">
        <w:rPr>
          <w:rFonts w:asciiTheme="minorHAnsi" w:hAnsiTheme="minorHAnsi" w:cstheme="minorHAnsi"/>
        </w:rPr>
        <w:t>efficaces,</w:t>
      </w:r>
      <w:r w:rsidRPr="00A576EC">
        <w:rPr>
          <w:rFonts w:asciiTheme="minorHAnsi" w:hAnsiTheme="minorHAnsi" w:cstheme="minorHAnsi"/>
          <w:spacing w:val="-1"/>
        </w:rPr>
        <w:t xml:space="preserve"> </w:t>
      </w:r>
      <w:r w:rsidRPr="00A576EC">
        <w:rPr>
          <w:rFonts w:asciiTheme="minorHAnsi" w:hAnsiTheme="minorHAnsi" w:cstheme="minorHAnsi"/>
        </w:rPr>
        <w:t>rapides</w:t>
      </w:r>
      <w:r w:rsidRPr="00A576EC">
        <w:rPr>
          <w:rFonts w:asciiTheme="minorHAnsi" w:hAnsiTheme="minorHAnsi" w:cstheme="minorHAnsi"/>
          <w:spacing w:val="-5"/>
        </w:rPr>
        <w:t xml:space="preserve"> </w:t>
      </w:r>
      <w:r w:rsidRPr="00A576EC">
        <w:rPr>
          <w:rFonts w:asciiTheme="minorHAnsi" w:hAnsiTheme="minorHAnsi" w:cstheme="minorHAnsi"/>
        </w:rPr>
        <w:t>et</w:t>
      </w:r>
      <w:r w:rsidRPr="00A576EC">
        <w:rPr>
          <w:rFonts w:asciiTheme="minorHAnsi" w:hAnsiTheme="minorHAnsi" w:cstheme="minorHAnsi"/>
          <w:spacing w:val="-6"/>
        </w:rPr>
        <w:t xml:space="preserve"> </w:t>
      </w:r>
      <w:r w:rsidRPr="00A576EC">
        <w:rPr>
          <w:rFonts w:asciiTheme="minorHAnsi" w:hAnsiTheme="minorHAnsi" w:cstheme="minorHAnsi"/>
          <w:spacing w:val="-2"/>
        </w:rPr>
        <w:t>conviviaux.</w:t>
      </w:r>
    </w:p>
    <w:p w14:paraId="37740015" w14:textId="77777777" w:rsidR="003D5B1E" w:rsidRPr="00A576EC" w:rsidRDefault="00104086">
      <w:pPr>
        <w:spacing w:before="282"/>
        <w:ind w:left="119"/>
        <w:rPr>
          <w:rFonts w:asciiTheme="minorHAnsi" w:hAnsiTheme="minorHAnsi" w:cstheme="minorHAnsi"/>
          <w:b/>
          <w:sz w:val="24"/>
          <w:szCs w:val="24"/>
        </w:rPr>
      </w:pPr>
      <w:r w:rsidRPr="00A576EC">
        <w:rPr>
          <w:rFonts w:asciiTheme="minorHAnsi" w:hAnsiTheme="minorHAnsi" w:cstheme="minorHAnsi"/>
          <w:b/>
          <w:sz w:val="24"/>
          <w:szCs w:val="24"/>
        </w:rPr>
        <w:t>Une</w:t>
      </w:r>
      <w:r w:rsidRPr="00A576EC">
        <w:rPr>
          <w:rFonts w:asciiTheme="minorHAnsi" w:hAnsiTheme="minorHAnsi" w:cstheme="minorHAnsi"/>
          <w:b/>
          <w:spacing w:val="-9"/>
          <w:sz w:val="24"/>
          <w:szCs w:val="24"/>
        </w:rPr>
        <w:t xml:space="preserve"> </w:t>
      </w:r>
      <w:r w:rsidRPr="00A576EC">
        <w:rPr>
          <w:rFonts w:asciiTheme="minorHAnsi" w:hAnsiTheme="minorHAnsi" w:cstheme="minorHAnsi"/>
          <w:b/>
          <w:sz w:val="24"/>
          <w:szCs w:val="24"/>
        </w:rPr>
        <w:t>approche</w:t>
      </w:r>
      <w:r w:rsidRPr="00A576EC">
        <w:rPr>
          <w:rFonts w:asciiTheme="minorHAnsi" w:hAnsiTheme="minorHAnsi" w:cstheme="minorHAnsi"/>
          <w:b/>
          <w:spacing w:val="-7"/>
          <w:sz w:val="24"/>
          <w:szCs w:val="24"/>
        </w:rPr>
        <w:t xml:space="preserve"> </w:t>
      </w:r>
      <w:r w:rsidRPr="00A576EC">
        <w:rPr>
          <w:rFonts w:asciiTheme="minorHAnsi" w:hAnsiTheme="minorHAnsi" w:cstheme="minorHAnsi"/>
          <w:b/>
          <w:spacing w:val="-2"/>
          <w:sz w:val="24"/>
          <w:szCs w:val="24"/>
        </w:rPr>
        <w:t>dynamique</w:t>
      </w:r>
    </w:p>
    <w:p w14:paraId="783408D5" w14:textId="77777777" w:rsidR="003D5B1E" w:rsidRPr="00A576EC" w:rsidRDefault="00104086">
      <w:pPr>
        <w:pStyle w:val="Corpsdetexte"/>
        <w:spacing w:before="284" w:line="276" w:lineRule="auto"/>
        <w:ind w:left="119" w:right="497"/>
        <w:jc w:val="both"/>
        <w:rPr>
          <w:rFonts w:asciiTheme="minorHAnsi" w:hAnsiTheme="minorHAnsi" w:cstheme="minorHAnsi"/>
        </w:rPr>
      </w:pPr>
      <w:r w:rsidRPr="00A576EC">
        <w:rPr>
          <w:rFonts w:asciiTheme="minorHAnsi" w:hAnsiTheme="minorHAnsi" w:cstheme="minorHAnsi"/>
        </w:rPr>
        <w:t>Nous sommes créatifs et flexibles dans l'adaptation de nos services pour répondre aux besoins de nos clients individuels.</w:t>
      </w:r>
    </w:p>
    <w:p w14:paraId="7F43C019" w14:textId="77777777" w:rsidR="003D5B1E" w:rsidRPr="00C74702" w:rsidRDefault="00104086">
      <w:pPr>
        <w:pStyle w:val="Corpsdetexte"/>
        <w:spacing w:before="242" w:line="273" w:lineRule="auto"/>
        <w:ind w:left="119" w:right="497"/>
        <w:jc w:val="both"/>
        <w:rPr>
          <w:rFonts w:asciiTheme="minorHAnsi" w:hAnsiTheme="minorHAnsi" w:cstheme="minorHAnsi"/>
        </w:rPr>
      </w:pPr>
      <w:r w:rsidRPr="00A576EC">
        <w:rPr>
          <w:rFonts w:asciiTheme="minorHAnsi" w:hAnsiTheme="minorHAnsi" w:cstheme="minorHAnsi"/>
        </w:rPr>
        <w:t xml:space="preserve">Chez </w:t>
      </w:r>
      <w:proofErr w:type="spellStart"/>
      <w:r w:rsidRPr="00A576EC">
        <w:rPr>
          <w:rFonts w:asciiTheme="minorHAnsi" w:hAnsiTheme="minorHAnsi" w:cstheme="minorHAnsi"/>
        </w:rPr>
        <w:t>Casameza</w:t>
      </w:r>
      <w:proofErr w:type="spellEnd"/>
      <w:r w:rsidRPr="00A576EC">
        <w:rPr>
          <w:rFonts w:asciiTheme="minorHAnsi" w:hAnsiTheme="minorHAnsi" w:cstheme="minorHAnsi"/>
        </w:rPr>
        <w:t>, nous disposons de solutions et d’une expertise fondée sur les meilleures pratiques locale</w:t>
      </w:r>
      <w:r w:rsidRPr="00C74702">
        <w:rPr>
          <w:rFonts w:asciiTheme="minorHAnsi" w:hAnsiTheme="minorHAnsi" w:cstheme="minorHAnsi"/>
        </w:rPr>
        <w:t>s.</w:t>
      </w:r>
    </w:p>
    <w:p w14:paraId="652D6E80" w14:textId="77777777" w:rsidR="003D5B1E" w:rsidRPr="00A576EC" w:rsidRDefault="00104086">
      <w:pPr>
        <w:spacing w:before="245"/>
        <w:ind w:left="119"/>
        <w:rPr>
          <w:rFonts w:asciiTheme="minorHAnsi" w:hAnsiTheme="minorHAnsi" w:cstheme="minorHAnsi"/>
          <w:b/>
          <w:sz w:val="24"/>
          <w:szCs w:val="24"/>
        </w:rPr>
      </w:pPr>
      <w:r w:rsidRPr="00A576EC">
        <w:rPr>
          <w:rFonts w:asciiTheme="minorHAnsi" w:hAnsiTheme="minorHAnsi" w:cstheme="minorHAnsi"/>
          <w:b/>
          <w:sz w:val="24"/>
          <w:szCs w:val="24"/>
        </w:rPr>
        <w:t>Nos</w:t>
      </w:r>
      <w:r w:rsidRPr="00A576EC">
        <w:rPr>
          <w:rFonts w:asciiTheme="minorHAnsi" w:hAnsiTheme="minorHAnsi" w:cstheme="minorHAnsi"/>
          <w:b/>
          <w:spacing w:val="-1"/>
          <w:sz w:val="24"/>
          <w:szCs w:val="24"/>
        </w:rPr>
        <w:t xml:space="preserve"> </w:t>
      </w:r>
      <w:r w:rsidRPr="00A576EC">
        <w:rPr>
          <w:rFonts w:asciiTheme="minorHAnsi" w:hAnsiTheme="minorHAnsi" w:cstheme="minorHAnsi"/>
          <w:b/>
          <w:spacing w:val="-2"/>
          <w:sz w:val="24"/>
          <w:szCs w:val="24"/>
        </w:rPr>
        <w:t>services</w:t>
      </w:r>
    </w:p>
    <w:p w14:paraId="1AF5023D" w14:textId="77777777" w:rsidR="003D5B1E" w:rsidRPr="00A576EC" w:rsidRDefault="00104086">
      <w:pPr>
        <w:pStyle w:val="Corpsdetexte"/>
        <w:spacing w:before="284" w:line="276" w:lineRule="auto"/>
        <w:ind w:left="119" w:right="500"/>
        <w:jc w:val="both"/>
        <w:rPr>
          <w:rFonts w:asciiTheme="minorHAnsi" w:hAnsiTheme="minorHAnsi" w:cstheme="minorHAnsi"/>
        </w:rPr>
      </w:pPr>
      <w:r w:rsidRPr="00A576EC">
        <w:rPr>
          <w:rFonts w:asciiTheme="minorHAnsi" w:hAnsiTheme="minorHAnsi" w:cstheme="minorHAnsi"/>
          <w:spacing w:val="-6"/>
        </w:rPr>
        <w:t>Dans</w:t>
      </w:r>
      <w:r w:rsidRPr="00A576EC">
        <w:rPr>
          <w:rFonts w:asciiTheme="minorHAnsi" w:hAnsiTheme="minorHAnsi" w:cstheme="minorHAnsi"/>
          <w:spacing w:val="-16"/>
        </w:rPr>
        <w:t xml:space="preserve"> </w:t>
      </w:r>
      <w:r w:rsidRPr="00A576EC">
        <w:rPr>
          <w:rFonts w:asciiTheme="minorHAnsi" w:hAnsiTheme="minorHAnsi" w:cstheme="minorHAnsi"/>
          <w:spacing w:val="-6"/>
        </w:rPr>
        <w:t>le</w:t>
      </w:r>
      <w:r w:rsidRPr="00A576EC">
        <w:rPr>
          <w:rFonts w:asciiTheme="minorHAnsi" w:hAnsiTheme="minorHAnsi" w:cstheme="minorHAnsi"/>
          <w:spacing w:val="-15"/>
        </w:rPr>
        <w:t xml:space="preserve"> </w:t>
      </w:r>
      <w:r w:rsidRPr="00A576EC">
        <w:rPr>
          <w:rFonts w:asciiTheme="minorHAnsi" w:hAnsiTheme="minorHAnsi" w:cstheme="minorHAnsi"/>
          <w:spacing w:val="-6"/>
        </w:rPr>
        <w:t>domaine</w:t>
      </w:r>
      <w:r w:rsidRPr="00A576EC">
        <w:rPr>
          <w:rFonts w:asciiTheme="minorHAnsi" w:hAnsiTheme="minorHAnsi" w:cstheme="minorHAnsi"/>
          <w:spacing w:val="-15"/>
        </w:rPr>
        <w:t xml:space="preserve"> </w:t>
      </w:r>
      <w:r w:rsidRPr="00A576EC">
        <w:rPr>
          <w:rFonts w:asciiTheme="minorHAnsi" w:hAnsiTheme="minorHAnsi" w:cstheme="minorHAnsi"/>
          <w:spacing w:val="-6"/>
        </w:rPr>
        <w:t>des</w:t>
      </w:r>
      <w:r w:rsidRPr="00A576EC">
        <w:rPr>
          <w:rFonts w:asciiTheme="minorHAnsi" w:hAnsiTheme="minorHAnsi" w:cstheme="minorHAnsi"/>
          <w:spacing w:val="-15"/>
        </w:rPr>
        <w:t xml:space="preserve"> </w:t>
      </w:r>
      <w:r w:rsidRPr="00A576EC">
        <w:rPr>
          <w:rFonts w:asciiTheme="minorHAnsi" w:hAnsiTheme="minorHAnsi" w:cstheme="minorHAnsi"/>
          <w:b/>
          <w:spacing w:val="-6"/>
        </w:rPr>
        <w:t>Ressources</w:t>
      </w:r>
      <w:r w:rsidRPr="00A576EC">
        <w:rPr>
          <w:rFonts w:asciiTheme="minorHAnsi" w:hAnsiTheme="minorHAnsi" w:cstheme="minorHAnsi"/>
          <w:b/>
          <w:spacing w:val="-14"/>
        </w:rPr>
        <w:t xml:space="preserve"> </w:t>
      </w:r>
      <w:r w:rsidRPr="00A576EC">
        <w:rPr>
          <w:rFonts w:asciiTheme="minorHAnsi" w:hAnsiTheme="minorHAnsi" w:cstheme="minorHAnsi"/>
          <w:b/>
          <w:spacing w:val="-6"/>
        </w:rPr>
        <w:t>Humaines</w:t>
      </w:r>
      <w:r w:rsidRPr="00A576EC">
        <w:rPr>
          <w:rFonts w:asciiTheme="minorHAnsi" w:hAnsiTheme="minorHAnsi" w:cstheme="minorHAnsi"/>
          <w:spacing w:val="-6"/>
        </w:rPr>
        <w:t>,</w:t>
      </w:r>
      <w:r w:rsidRPr="00A576EC">
        <w:rPr>
          <w:rFonts w:asciiTheme="minorHAnsi" w:hAnsiTheme="minorHAnsi" w:cstheme="minorHAnsi"/>
          <w:spacing w:val="-15"/>
        </w:rPr>
        <w:t xml:space="preserve"> </w:t>
      </w:r>
      <w:r w:rsidRPr="00A576EC">
        <w:rPr>
          <w:rFonts w:asciiTheme="minorHAnsi" w:hAnsiTheme="minorHAnsi" w:cstheme="minorHAnsi"/>
          <w:spacing w:val="-6"/>
        </w:rPr>
        <w:t>nous</w:t>
      </w:r>
      <w:r w:rsidRPr="00A576EC">
        <w:rPr>
          <w:rFonts w:asciiTheme="minorHAnsi" w:hAnsiTheme="minorHAnsi" w:cstheme="minorHAnsi"/>
          <w:spacing w:val="-15"/>
        </w:rPr>
        <w:t xml:space="preserve"> </w:t>
      </w:r>
      <w:r w:rsidRPr="00A576EC">
        <w:rPr>
          <w:rFonts w:asciiTheme="minorHAnsi" w:hAnsiTheme="minorHAnsi" w:cstheme="minorHAnsi"/>
          <w:spacing w:val="-6"/>
        </w:rPr>
        <w:t>assistons</w:t>
      </w:r>
      <w:r w:rsidRPr="00A576EC">
        <w:rPr>
          <w:rFonts w:asciiTheme="minorHAnsi" w:hAnsiTheme="minorHAnsi" w:cstheme="minorHAnsi"/>
          <w:spacing w:val="-15"/>
        </w:rPr>
        <w:t xml:space="preserve"> </w:t>
      </w:r>
      <w:r w:rsidRPr="00A576EC">
        <w:rPr>
          <w:rFonts w:asciiTheme="minorHAnsi" w:hAnsiTheme="minorHAnsi" w:cstheme="minorHAnsi"/>
          <w:spacing w:val="-6"/>
        </w:rPr>
        <w:t>nos</w:t>
      </w:r>
      <w:r w:rsidRPr="00A576EC">
        <w:rPr>
          <w:rFonts w:asciiTheme="minorHAnsi" w:hAnsiTheme="minorHAnsi" w:cstheme="minorHAnsi"/>
          <w:spacing w:val="-16"/>
        </w:rPr>
        <w:t xml:space="preserve"> </w:t>
      </w:r>
      <w:r w:rsidRPr="00A576EC">
        <w:rPr>
          <w:rFonts w:asciiTheme="minorHAnsi" w:hAnsiTheme="minorHAnsi" w:cstheme="minorHAnsi"/>
          <w:spacing w:val="-6"/>
        </w:rPr>
        <w:t>clients</w:t>
      </w:r>
      <w:r w:rsidRPr="00A576EC">
        <w:rPr>
          <w:rFonts w:asciiTheme="minorHAnsi" w:hAnsiTheme="minorHAnsi" w:cstheme="minorHAnsi"/>
          <w:spacing w:val="-14"/>
        </w:rPr>
        <w:t xml:space="preserve"> </w:t>
      </w:r>
      <w:r w:rsidRPr="00A576EC">
        <w:rPr>
          <w:rFonts w:asciiTheme="minorHAnsi" w:hAnsiTheme="minorHAnsi" w:cstheme="minorHAnsi"/>
          <w:spacing w:val="-6"/>
        </w:rPr>
        <w:t>dans</w:t>
      </w:r>
      <w:r w:rsidRPr="00A576EC">
        <w:rPr>
          <w:rFonts w:asciiTheme="minorHAnsi" w:hAnsiTheme="minorHAnsi" w:cstheme="minorHAnsi"/>
          <w:spacing w:val="-15"/>
        </w:rPr>
        <w:t xml:space="preserve"> </w:t>
      </w:r>
      <w:r w:rsidRPr="00A576EC">
        <w:rPr>
          <w:rFonts w:asciiTheme="minorHAnsi" w:hAnsiTheme="minorHAnsi" w:cstheme="minorHAnsi"/>
          <w:spacing w:val="-6"/>
        </w:rPr>
        <w:t xml:space="preserve">le </w:t>
      </w:r>
      <w:r w:rsidRPr="00A576EC">
        <w:rPr>
          <w:rFonts w:asciiTheme="minorHAnsi" w:hAnsiTheme="minorHAnsi" w:cstheme="minorHAnsi"/>
        </w:rPr>
        <w:t>recrutement, le placement du personnel, la gestion de la paie et des avantages sociaux, la vérification des antécédents, les enquêtes du climat social et engagement du personnel, l’étude du bilan social, les formations à l’endroit du personnel.</w:t>
      </w:r>
    </w:p>
    <w:p w14:paraId="44639A8D" w14:textId="77777777" w:rsidR="003D5B1E" w:rsidRPr="00A576EC" w:rsidRDefault="00104086">
      <w:pPr>
        <w:pStyle w:val="Corpsdetexte"/>
        <w:spacing w:before="241" w:line="276" w:lineRule="auto"/>
        <w:ind w:left="119" w:right="496"/>
        <w:jc w:val="both"/>
        <w:rPr>
          <w:rFonts w:asciiTheme="minorHAnsi" w:hAnsiTheme="minorHAnsi" w:cstheme="minorHAnsi"/>
          <w:i/>
        </w:rPr>
      </w:pPr>
      <w:r w:rsidRPr="00A576EC">
        <w:rPr>
          <w:rFonts w:asciiTheme="minorHAnsi" w:hAnsiTheme="minorHAnsi" w:cstheme="minorHAnsi"/>
        </w:rPr>
        <w:t>Dans</w:t>
      </w:r>
      <w:r w:rsidRPr="00A576EC">
        <w:rPr>
          <w:rFonts w:asciiTheme="minorHAnsi" w:hAnsiTheme="minorHAnsi" w:cstheme="minorHAnsi"/>
          <w:spacing w:val="-16"/>
        </w:rPr>
        <w:t xml:space="preserve"> </w:t>
      </w:r>
      <w:r w:rsidRPr="00A576EC">
        <w:rPr>
          <w:rFonts w:asciiTheme="minorHAnsi" w:hAnsiTheme="minorHAnsi" w:cstheme="minorHAnsi"/>
        </w:rPr>
        <w:t>le</w:t>
      </w:r>
      <w:r w:rsidRPr="00A576EC">
        <w:rPr>
          <w:rFonts w:asciiTheme="minorHAnsi" w:hAnsiTheme="minorHAnsi" w:cstheme="minorHAnsi"/>
          <w:spacing w:val="-15"/>
        </w:rPr>
        <w:t xml:space="preserve"> </w:t>
      </w:r>
      <w:r w:rsidRPr="00A576EC">
        <w:rPr>
          <w:rFonts w:asciiTheme="minorHAnsi" w:hAnsiTheme="minorHAnsi" w:cstheme="minorHAnsi"/>
        </w:rPr>
        <w:t>domaine</w:t>
      </w:r>
      <w:r w:rsidRPr="00A576EC">
        <w:rPr>
          <w:rFonts w:asciiTheme="minorHAnsi" w:hAnsiTheme="minorHAnsi" w:cstheme="minorHAnsi"/>
          <w:spacing w:val="-15"/>
        </w:rPr>
        <w:t xml:space="preserve"> </w:t>
      </w:r>
      <w:r w:rsidRPr="00A576EC">
        <w:rPr>
          <w:rFonts w:asciiTheme="minorHAnsi" w:hAnsiTheme="minorHAnsi" w:cstheme="minorHAnsi"/>
        </w:rPr>
        <w:t>du</w:t>
      </w:r>
      <w:r w:rsidRPr="00A576EC">
        <w:rPr>
          <w:rFonts w:asciiTheme="minorHAnsi" w:hAnsiTheme="minorHAnsi" w:cstheme="minorHAnsi"/>
          <w:spacing w:val="-11"/>
        </w:rPr>
        <w:t xml:space="preserve"> </w:t>
      </w:r>
      <w:r w:rsidRPr="00A576EC">
        <w:rPr>
          <w:rFonts w:asciiTheme="minorHAnsi" w:hAnsiTheme="minorHAnsi" w:cstheme="minorHAnsi"/>
          <w:b/>
        </w:rPr>
        <w:t>coaching</w:t>
      </w:r>
      <w:r w:rsidRPr="00A576EC">
        <w:rPr>
          <w:rFonts w:asciiTheme="minorHAnsi" w:hAnsiTheme="minorHAnsi" w:cstheme="minorHAnsi"/>
        </w:rPr>
        <w:t>,</w:t>
      </w:r>
      <w:r w:rsidRPr="00A576EC">
        <w:rPr>
          <w:rFonts w:asciiTheme="minorHAnsi" w:hAnsiTheme="minorHAnsi" w:cstheme="minorHAnsi"/>
          <w:spacing w:val="-17"/>
        </w:rPr>
        <w:t xml:space="preserve"> </w:t>
      </w:r>
      <w:r w:rsidRPr="00A576EC">
        <w:rPr>
          <w:rFonts w:asciiTheme="minorHAnsi" w:hAnsiTheme="minorHAnsi" w:cstheme="minorHAnsi"/>
        </w:rPr>
        <w:t>notre</w:t>
      </w:r>
      <w:r w:rsidRPr="00A576EC">
        <w:rPr>
          <w:rFonts w:asciiTheme="minorHAnsi" w:hAnsiTheme="minorHAnsi" w:cstheme="minorHAnsi"/>
          <w:spacing w:val="-13"/>
        </w:rPr>
        <w:t xml:space="preserve"> </w:t>
      </w:r>
      <w:r w:rsidRPr="00A576EC">
        <w:rPr>
          <w:rFonts w:asciiTheme="minorHAnsi" w:hAnsiTheme="minorHAnsi" w:cstheme="minorHAnsi"/>
        </w:rPr>
        <w:t>manager</w:t>
      </w:r>
      <w:r w:rsidRPr="00A576EC">
        <w:rPr>
          <w:rFonts w:asciiTheme="minorHAnsi" w:hAnsiTheme="minorHAnsi" w:cstheme="minorHAnsi"/>
          <w:spacing w:val="-14"/>
        </w:rPr>
        <w:t xml:space="preserve"> </w:t>
      </w:r>
      <w:r w:rsidRPr="00A576EC">
        <w:rPr>
          <w:rFonts w:asciiTheme="minorHAnsi" w:hAnsiTheme="minorHAnsi" w:cstheme="minorHAnsi"/>
        </w:rPr>
        <w:t>est</w:t>
      </w:r>
      <w:r w:rsidRPr="00A576EC">
        <w:rPr>
          <w:rFonts w:asciiTheme="minorHAnsi" w:hAnsiTheme="minorHAnsi" w:cstheme="minorHAnsi"/>
          <w:spacing w:val="-17"/>
        </w:rPr>
        <w:t xml:space="preserve"> </w:t>
      </w:r>
      <w:r w:rsidRPr="00A576EC">
        <w:rPr>
          <w:rFonts w:asciiTheme="minorHAnsi" w:hAnsiTheme="minorHAnsi" w:cstheme="minorHAnsi"/>
        </w:rPr>
        <w:t>certifiée</w:t>
      </w:r>
      <w:r w:rsidRPr="00A576EC">
        <w:rPr>
          <w:rFonts w:asciiTheme="minorHAnsi" w:hAnsiTheme="minorHAnsi" w:cstheme="minorHAnsi"/>
          <w:spacing w:val="-15"/>
        </w:rPr>
        <w:t xml:space="preserve"> </w:t>
      </w:r>
      <w:r w:rsidRPr="00A576EC">
        <w:rPr>
          <w:rFonts w:asciiTheme="minorHAnsi" w:hAnsiTheme="minorHAnsi" w:cstheme="minorHAnsi"/>
        </w:rPr>
        <w:t>par</w:t>
      </w:r>
      <w:r w:rsidRPr="00A576EC">
        <w:rPr>
          <w:rFonts w:asciiTheme="minorHAnsi" w:hAnsiTheme="minorHAnsi" w:cstheme="minorHAnsi"/>
          <w:spacing w:val="-15"/>
        </w:rPr>
        <w:t xml:space="preserve"> </w:t>
      </w:r>
      <w:r w:rsidRPr="00A576EC">
        <w:rPr>
          <w:rFonts w:asciiTheme="minorHAnsi" w:hAnsiTheme="minorHAnsi" w:cstheme="minorHAnsi"/>
        </w:rPr>
        <w:t xml:space="preserve">l’International Institute of </w:t>
      </w:r>
      <w:proofErr w:type="spellStart"/>
      <w:r w:rsidRPr="00A576EC">
        <w:rPr>
          <w:rFonts w:asciiTheme="minorHAnsi" w:hAnsiTheme="minorHAnsi" w:cstheme="minorHAnsi"/>
        </w:rPr>
        <w:t>Directors</w:t>
      </w:r>
      <w:proofErr w:type="spellEnd"/>
      <w:r w:rsidRPr="00A576EC">
        <w:rPr>
          <w:rFonts w:asciiTheme="minorHAnsi" w:hAnsiTheme="minorHAnsi" w:cstheme="minorHAnsi"/>
        </w:rPr>
        <w:t xml:space="preserve"> and Managers (IIDM) et diplômée de l’</w:t>
      </w:r>
      <w:proofErr w:type="spellStart"/>
      <w:r w:rsidRPr="00A576EC">
        <w:rPr>
          <w:rFonts w:asciiTheme="minorHAnsi" w:hAnsiTheme="minorHAnsi" w:cstheme="minorHAnsi"/>
        </w:rPr>
        <w:t>Academy</w:t>
      </w:r>
      <w:proofErr w:type="spellEnd"/>
      <w:r w:rsidRPr="00A576EC">
        <w:rPr>
          <w:rFonts w:asciiTheme="minorHAnsi" w:hAnsiTheme="minorHAnsi" w:cstheme="minorHAnsi"/>
        </w:rPr>
        <w:t xml:space="preserve"> of </w:t>
      </w:r>
      <w:proofErr w:type="spellStart"/>
      <w:r w:rsidRPr="00A576EC">
        <w:rPr>
          <w:rFonts w:asciiTheme="minorHAnsi" w:hAnsiTheme="minorHAnsi" w:cstheme="minorHAnsi"/>
        </w:rPr>
        <w:t>Executive</w:t>
      </w:r>
      <w:proofErr w:type="spellEnd"/>
      <w:r w:rsidRPr="00A576EC">
        <w:rPr>
          <w:rFonts w:asciiTheme="minorHAnsi" w:hAnsiTheme="minorHAnsi" w:cstheme="minorHAnsi"/>
        </w:rPr>
        <w:t xml:space="preserve"> Coaching (AOEC) ; nous excellons dans la conception et/ou l’exécution des </w:t>
      </w:r>
      <w:r w:rsidRPr="00A576EC">
        <w:rPr>
          <w:rFonts w:asciiTheme="minorHAnsi" w:hAnsiTheme="minorHAnsi" w:cstheme="minorHAnsi"/>
          <w:i/>
        </w:rPr>
        <w:t>coachings.</w:t>
      </w:r>
    </w:p>
    <w:p w14:paraId="3C2CFC7F" w14:textId="77777777" w:rsidR="003D5B1E" w:rsidRPr="00A576EC" w:rsidRDefault="00104086">
      <w:pPr>
        <w:pStyle w:val="Corpsdetexte"/>
        <w:spacing w:before="240" w:line="276" w:lineRule="auto"/>
        <w:ind w:left="119" w:right="497"/>
        <w:jc w:val="both"/>
        <w:rPr>
          <w:rFonts w:asciiTheme="minorHAnsi" w:hAnsiTheme="minorHAnsi" w:cstheme="minorHAnsi"/>
        </w:rPr>
      </w:pPr>
      <w:r w:rsidRPr="00A576EC">
        <w:rPr>
          <w:rFonts w:asciiTheme="minorHAnsi" w:hAnsiTheme="minorHAnsi" w:cstheme="minorHAnsi"/>
        </w:rPr>
        <w:t xml:space="preserve">Nous préparons les jeunes diplômés pour le marché du travail via nos programmes pour la jeunesse </w:t>
      </w:r>
      <w:r w:rsidRPr="00A576EC">
        <w:rPr>
          <w:rFonts w:asciiTheme="minorHAnsi" w:hAnsiTheme="minorHAnsi" w:cstheme="minorHAnsi"/>
          <w:b/>
          <w:i/>
        </w:rPr>
        <w:t>Inspiration Program</w:t>
      </w:r>
      <w:r w:rsidRPr="00A576EC">
        <w:rPr>
          <w:rFonts w:asciiTheme="minorHAnsi" w:hAnsiTheme="minorHAnsi" w:cstheme="minorHAnsi"/>
        </w:rPr>
        <w:t>.</w:t>
      </w:r>
    </w:p>
    <w:p w14:paraId="24DF75D8" w14:textId="77777777" w:rsidR="003D5B1E" w:rsidRPr="00C74702" w:rsidRDefault="00104086">
      <w:pPr>
        <w:pStyle w:val="Corpsdetexte"/>
        <w:spacing w:before="239" w:line="276" w:lineRule="auto"/>
        <w:ind w:left="119" w:right="497"/>
        <w:jc w:val="both"/>
        <w:rPr>
          <w:rFonts w:asciiTheme="minorHAnsi" w:hAnsiTheme="minorHAnsi" w:cstheme="minorHAnsi"/>
          <w:lang w:val="en-US"/>
        </w:rPr>
      </w:pPr>
      <w:r w:rsidRPr="00A576EC">
        <w:rPr>
          <w:rFonts w:asciiTheme="minorHAnsi" w:hAnsiTheme="minorHAnsi" w:cstheme="minorHAnsi"/>
        </w:rPr>
        <w:lastRenderedPageBreak/>
        <w:t>Dans</w:t>
      </w:r>
      <w:r w:rsidRPr="00A576EC">
        <w:rPr>
          <w:rFonts w:asciiTheme="minorHAnsi" w:hAnsiTheme="minorHAnsi" w:cstheme="minorHAnsi"/>
          <w:spacing w:val="-11"/>
        </w:rPr>
        <w:t xml:space="preserve"> </w:t>
      </w:r>
      <w:r w:rsidRPr="00A576EC">
        <w:rPr>
          <w:rFonts w:asciiTheme="minorHAnsi" w:hAnsiTheme="minorHAnsi" w:cstheme="minorHAnsi"/>
        </w:rPr>
        <w:t>le</w:t>
      </w:r>
      <w:r w:rsidRPr="00A576EC">
        <w:rPr>
          <w:rFonts w:asciiTheme="minorHAnsi" w:hAnsiTheme="minorHAnsi" w:cstheme="minorHAnsi"/>
          <w:spacing w:val="-8"/>
        </w:rPr>
        <w:t xml:space="preserve"> </w:t>
      </w:r>
      <w:r w:rsidRPr="00A576EC">
        <w:rPr>
          <w:rFonts w:asciiTheme="minorHAnsi" w:hAnsiTheme="minorHAnsi" w:cstheme="minorHAnsi"/>
        </w:rPr>
        <w:t>domaine</w:t>
      </w:r>
      <w:r w:rsidRPr="00A576EC">
        <w:rPr>
          <w:rFonts w:asciiTheme="minorHAnsi" w:hAnsiTheme="minorHAnsi" w:cstheme="minorHAnsi"/>
          <w:spacing w:val="-1"/>
        </w:rPr>
        <w:t xml:space="preserve"> </w:t>
      </w:r>
      <w:r w:rsidRPr="00A576EC">
        <w:rPr>
          <w:rFonts w:asciiTheme="minorHAnsi" w:hAnsiTheme="minorHAnsi" w:cstheme="minorHAnsi"/>
        </w:rPr>
        <w:t>des</w:t>
      </w:r>
      <w:r w:rsidRPr="00A576EC">
        <w:rPr>
          <w:rFonts w:asciiTheme="minorHAnsi" w:hAnsiTheme="minorHAnsi" w:cstheme="minorHAnsi"/>
          <w:spacing w:val="-14"/>
        </w:rPr>
        <w:t xml:space="preserve"> </w:t>
      </w:r>
      <w:r w:rsidRPr="00A576EC">
        <w:rPr>
          <w:rFonts w:asciiTheme="minorHAnsi" w:hAnsiTheme="minorHAnsi" w:cstheme="minorHAnsi"/>
          <w:b/>
        </w:rPr>
        <w:t>Formations</w:t>
      </w:r>
      <w:r w:rsidRPr="00A576EC">
        <w:rPr>
          <w:rFonts w:asciiTheme="minorHAnsi" w:hAnsiTheme="minorHAnsi" w:cstheme="minorHAnsi"/>
        </w:rPr>
        <w:t>,</w:t>
      </w:r>
      <w:r w:rsidRPr="00A576EC">
        <w:rPr>
          <w:rFonts w:asciiTheme="minorHAnsi" w:hAnsiTheme="minorHAnsi" w:cstheme="minorHAnsi"/>
          <w:spacing w:val="-10"/>
        </w:rPr>
        <w:t xml:space="preserve"> </w:t>
      </w:r>
      <w:r w:rsidRPr="00A576EC">
        <w:rPr>
          <w:rFonts w:asciiTheme="minorHAnsi" w:hAnsiTheme="minorHAnsi" w:cstheme="minorHAnsi"/>
        </w:rPr>
        <w:t>nous</w:t>
      </w:r>
      <w:r w:rsidRPr="00A576EC">
        <w:rPr>
          <w:rFonts w:asciiTheme="minorHAnsi" w:hAnsiTheme="minorHAnsi" w:cstheme="minorHAnsi"/>
          <w:spacing w:val="-10"/>
        </w:rPr>
        <w:t xml:space="preserve"> </w:t>
      </w:r>
      <w:r w:rsidRPr="00A576EC">
        <w:rPr>
          <w:rFonts w:asciiTheme="minorHAnsi" w:hAnsiTheme="minorHAnsi" w:cstheme="minorHAnsi"/>
        </w:rPr>
        <w:t>accompagnons</w:t>
      </w:r>
      <w:r w:rsidRPr="00A576EC">
        <w:rPr>
          <w:rFonts w:asciiTheme="minorHAnsi" w:hAnsiTheme="minorHAnsi" w:cstheme="minorHAnsi"/>
          <w:spacing w:val="-5"/>
        </w:rPr>
        <w:t xml:space="preserve"> </w:t>
      </w:r>
      <w:r w:rsidRPr="00A576EC">
        <w:rPr>
          <w:rFonts w:asciiTheme="minorHAnsi" w:hAnsiTheme="minorHAnsi" w:cstheme="minorHAnsi"/>
        </w:rPr>
        <w:t>les</w:t>
      </w:r>
      <w:r w:rsidRPr="00A576EC">
        <w:rPr>
          <w:rFonts w:asciiTheme="minorHAnsi" w:hAnsiTheme="minorHAnsi" w:cstheme="minorHAnsi"/>
          <w:spacing w:val="-4"/>
        </w:rPr>
        <w:t xml:space="preserve"> </w:t>
      </w:r>
      <w:r w:rsidRPr="00A576EC">
        <w:rPr>
          <w:rFonts w:asciiTheme="minorHAnsi" w:hAnsiTheme="minorHAnsi" w:cstheme="minorHAnsi"/>
        </w:rPr>
        <w:t>entreprises</w:t>
      </w:r>
      <w:r w:rsidRPr="00A576EC">
        <w:rPr>
          <w:rFonts w:asciiTheme="minorHAnsi" w:hAnsiTheme="minorHAnsi" w:cstheme="minorHAnsi"/>
          <w:spacing w:val="-14"/>
        </w:rPr>
        <w:t xml:space="preserve"> </w:t>
      </w:r>
      <w:r w:rsidRPr="00A576EC">
        <w:rPr>
          <w:rFonts w:asciiTheme="minorHAnsi" w:hAnsiTheme="minorHAnsi" w:cstheme="minorHAnsi"/>
        </w:rPr>
        <w:t>et</w:t>
      </w:r>
      <w:r w:rsidRPr="00A576EC">
        <w:rPr>
          <w:rFonts w:asciiTheme="minorHAnsi" w:hAnsiTheme="minorHAnsi" w:cstheme="minorHAnsi"/>
          <w:spacing w:val="-14"/>
        </w:rPr>
        <w:t xml:space="preserve"> </w:t>
      </w:r>
      <w:r w:rsidRPr="00A576EC">
        <w:rPr>
          <w:rFonts w:asciiTheme="minorHAnsi" w:hAnsiTheme="minorHAnsi" w:cstheme="minorHAnsi"/>
        </w:rPr>
        <w:t xml:space="preserve">les </w:t>
      </w:r>
      <w:proofErr w:type="spellStart"/>
      <w:r w:rsidRPr="00A576EC">
        <w:rPr>
          <w:rFonts w:asciiTheme="minorHAnsi" w:hAnsiTheme="minorHAnsi" w:cstheme="minorHAnsi"/>
          <w:spacing w:val="-4"/>
        </w:rPr>
        <w:t>ONGs</w:t>
      </w:r>
      <w:proofErr w:type="spellEnd"/>
      <w:r w:rsidRPr="00A576EC">
        <w:rPr>
          <w:rFonts w:asciiTheme="minorHAnsi" w:hAnsiTheme="minorHAnsi" w:cstheme="minorHAnsi"/>
          <w:spacing w:val="-13"/>
        </w:rPr>
        <w:t xml:space="preserve"> </w:t>
      </w:r>
      <w:r w:rsidRPr="00A576EC">
        <w:rPr>
          <w:rFonts w:asciiTheme="minorHAnsi" w:hAnsiTheme="minorHAnsi" w:cstheme="minorHAnsi"/>
          <w:spacing w:val="-4"/>
        </w:rPr>
        <w:t>dans</w:t>
      </w:r>
      <w:r w:rsidRPr="00A576EC">
        <w:rPr>
          <w:rFonts w:asciiTheme="minorHAnsi" w:hAnsiTheme="minorHAnsi" w:cstheme="minorHAnsi"/>
          <w:spacing w:val="-13"/>
        </w:rPr>
        <w:t xml:space="preserve"> </w:t>
      </w:r>
      <w:r w:rsidRPr="00A576EC">
        <w:rPr>
          <w:rFonts w:asciiTheme="minorHAnsi" w:hAnsiTheme="minorHAnsi" w:cstheme="minorHAnsi"/>
          <w:spacing w:val="-4"/>
        </w:rPr>
        <w:t>la</w:t>
      </w:r>
      <w:r w:rsidRPr="00A576EC">
        <w:rPr>
          <w:rFonts w:asciiTheme="minorHAnsi" w:hAnsiTheme="minorHAnsi" w:cstheme="minorHAnsi"/>
          <w:spacing w:val="-15"/>
        </w:rPr>
        <w:t xml:space="preserve"> </w:t>
      </w:r>
      <w:r w:rsidRPr="00A576EC">
        <w:rPr>
          <w:rFonts w:asciiTheme="minorHAnsi" w:hAnsiTheme="minorHAnsi" w:cstheme="minorHAnsi"/>
          <w:spacing w:val="-4"/>
        </w:rPr>
        <w:t>conception</w:t>
      </w:r>
      <w:r w:rsidRPr="00A576EC">
        <w:rPr>
          <w:rFonts w:asciiTheme="minorHAnsi" w:hAnsiTheme="minorHAnsi" w:cstheme="minorHAnsi"/>
          <w:spacing w:val="-15"/>
        </w:rPr>
        <w:t xml:space="preserve"> </w:t>
      </w:r>
      <w:r w:rsidRPr="00A576EC">
        <w:rPr>
          <w:rFonts w:asciiTheme="minorHAnsi" w:hAnsiTheme="minorHAnsi" w:cstheme="minorHAnsi"/>
          <w:spacing w:val="-4"/>
        </w:rPr>
        <w:t>des</w:t>
      </w:r>
      <w:r w:rsidRPr="00A576EC">
        <w:rPr>
          <w:rFonts w:asciiTheme="minorHAnsi" w:hAnsiTheme="minorHAnsi" w:cstheme="minorHAnsi"/>
          <w:spacing w:val="-12"/>
        </w:rPr>
        <w:t xml:space="preserve"> </w:t>
      </w:r>
      <w:r w:rsidRPr="00A576EC">
        <w:rPr>
          <w:rFonts w:asciiTheme="minorHAnsi" w:hAnsiTheme="minorHAnsi" w:cstheme="minorHAnsi"/>
          <w:spacing w:val="-4"/>
        </w:rPr>
        <w:t>modules,</w:t>
      </w:r>
      <w:r w:rsidRPr="00A576EC">
        <w:rPr>
          <w:rFonts w:asciiTheme="minorHAnsi" w:hAnsiTheme="minorHAnsi" w:cstheme="minorHAnsi"/>
          <w:spacing w:val="-12"/>
        </w:rPr>
        <w:t xml:space="preserve"> </w:t>
      </w:r>
      <w:r w:rsidRPr="00A576EC">
        <w:rPr>
          <w:rFonts w:asciiTheme="minorHAnsi" w:hAnsiTheme="minorHAnsi" w:cstheme="minorHAnsi"/>
          <w:spacing w:val="-4"/>
        </w:rPr>
        <w:t>la</w:t>
      </w:r>
      <w:r w:rsidRPr="00A576EC">
        <w:rPr>
          <w:rFonts w:asciiTheme="minorHAnsi" w:hAnsiTheme="minorHAnsi" w:cstheme="minorHAnsi"/>
          <w:spacing w:val="-15"/>
        </w:rPr>
        <w:t xml:space="preserve"> </w:t>
      </w:r>
      <w:r w:rsidRPr="00A576EC">
        <w:rPr>
          <w:rFonts w:asciiTheme="minorHAnsi" w:hAnsiTheme="minorHAnsi" w:cstheme="minorHAnsi"/>
          <w:spacing w:val="-4"/>
        </w:rPr>
        <w:t>formation</w:t>
      </w:r>
      <w:r w:rsidRPr="00A576EC">
        <w:rPr>
          <w:rFonts w:asciiTheme="minorHAnsi" w:hAnsiTheme="minorHAnsi" w:cstheme="minorHAnsi"/>
          <w:spacing w:val="-15"/>
        </w:rPr>
        <w:t xml:space="preserve"> </w:t>
      </w:r>
      <w:r w:rsidRPr="00A576EC">
        <w:rPr>
          <w:rFonts w:asciiTheme="minorHAnsi" w:hAnsiTheme="minorHAnsi" w:cstheme="minorHAnsi"/>
          <w:spacing w:val="-4"/>
        </w:rPr>
        <w:t>du</w:t>
      </w:r>
      <w:r w:rsidRPr="00A576EC">
        <w:rPr>
          <w:rFonts w:asciiTheme="minorHAnsi" w:hAnsiTheme="minorHAnsi" w:cstheme="minorHAnsi"/>
          <w:spacing w:val="-12"/>
        </w:rPr>
        <w:t xml:space="preserve"> </w:t>
      </w:r>
      <w:r w:rsidRPr="00A576EC">
        <w:rPr>
          <w:rFonts w:asciiTheme="minorHAnsi" w:hAnsiTheme="minorHAnsi" w:cstheme="minorHAnsi"/>
          <w:spacing w:val="-4"/>
        </w:rPr>
        <w:t>personnels</w:t>
      </w:r>
      <w:r w:rsidRPr="00A576EC">
        <w:rPr>
          <w:rFonts w:asciiTheme="minorHAnsi" w:hAnsiTheme="minorHAnsi" w:cstheme="minorHAnsi"/>
          <w:spacing w:val="-13"/>
        </w:rPr>
        <w:t xml:space="preserve"> </w:t>
      </w:r>
      <w:r w:rsidRPr="00A576EC">
        <w:rPr>
          <w:rFonts w:asciiTheme="minorHAnsi" w:hAnsiTheme="minorHAnsi" w:cstheme="minorHAnsi"/>
          <w:spacing w:val="-4"/>
        </w:rPr>
        <w:t>et</w:t>
      </w:r>
      <w:r w:rsidRPr="00A576EC">
        <w:rPr>
          <w:rFonts w:asciiTheme="minorHAnsi" w:hAnsiTheme="minorHAnsi" w:cstheme="minorHAnsi"/>
          <w:spacing w:val="-12"/>
        </w:rPr>
        <w:t xml:space="preserve"> </w:t>
      </w:r>
      <w:r w:rsidRPr="00A576EC">
        <w:rPr>
          <w:rFonts w:asciiTheme="minorHAnsi" w:hAnsiTheme="minorHAnsi" w:cstheme="minorHAnsi"/>
          <w:spacing w:val="-4"/>
        </w:rPr>
        <w:t>la</w:t>
      </w:r>
      <w:r w:rsidRPr="00A576EC">
        <w:rPr>
          <w:rFonts w:asciiTheme="minorHAnsi" w:hAnsiTheme="minorHAnsi" w:cstheme="minorHAnsi"/>
          <w:spacing w:val="-15"/>
        </w:rPr>
        <w:t xml:space="preserve"> </w:t>
      </w:r>
      <w:r w:rsidRPr="00A576EC">
        <w:rPr>
          <w:rFonts w:asciiTheme="minorHAnsi" w:hAnsiTheme="minorHAnsi" w:cstheme="minorHAnsi"/>
          <w:spacing w:val="-4"/>
        </w:rPr>
        <w:t xml:space="preserve">mise en </w:t>
      </w:r>
      <w:r w:rsidRPr="00A576EC">
        <w:rPr>
          <w:rFonts w:asciiTheme="minorHAnsi" w:hAnsiTheme="minorHAnsi" w:cstheme="minorHAnsi"/>
        </w:rPr>
        <w:t xml:space="preserve">application des théories reçues lors des formations. </w:t>
      </w:r>
      <w:r w:rsidRPr="00C74702">
        <w:rPr>
          <w:rFonts w:asciiTheme="minorHAnsi" w:hAnsiTheme="minorHAnsi" w:cstheme="minorHAnsi"/>
          <w:lang w:val="en-US"/>
        </w:rPr>
        <w:t>Nous donnons des formations</w:t>
      </w:r>
      <w:r w:rsidRPr="00C74702">
        <w:rPr>
          <w:rFonts w:asciiTheme="minorHAnsi" w:hAnsiTheme="minorHAnsi" w:cstheme="minorHAnsi"/>
          <w:spacing w:val="68"/>
          <w:w w:val="150"/>
          <w:lang w:val="en-US"/>
        </w:rPr>
        <w:t xml:space="preserve"> </w:t>
      </w:r>
      <w:r w:rsidRPr="00C74702">
        <w:rPr>
          <w:rFonts w:asciiTheme="minorHAnsi" w:hAnsiTheme="minorHAnsi" w:cstheme="minorHAnsi"/>
          <w:lang w:val="en-US"/>
        </w:rPr>
        <w:t>diverses:</w:t>
      </w:r>
      <w:r w:rsidRPr="00C74702">
        <w:rPr>
          <w:rFonts w:asciiTheme="minorHAnsi" w:hAnsiTheme="minorHAnsi" w:cstheme="minorHAnsi"/>
          <w:spacing w:val="68"/>
          <w:w w:val="150"/>
          <w:lang w:val="en-US"/>
        </w:rPr>
        <w:t xml:space="preserve"> </w:t>
      </w:r>
      <w:r w:rsidRPr="00C74702">
        <w:rPr>
          <w:rFonts w:asciiTheme="minorHAnsi" w:hAnsiTheme="minorHAnsi" w:cstheme="minorHAnsi"/>
          <w:lang w:val="en-US"/>
        </w:rPr>
        <w:t>Corporate</w:t>
      </w:r>
      <w:r w:rsidRPr="00C74702">
        <w:rPr>
          <w:rFonts w:asciiTheme="minorHAnsi" w:hAnsiTheme="minorHAnsi" w:cstheme="minorHAnsi"/>
          <w:spacing w:val="69"/>
          <w:w w:val="150"/>
          <w:lang w:val="en-US"/>
        </w:rPr>
        <w:t xml:space="preserve"> </w:t>
      </w:r>
      <w:r w:rsidRPr="00C74702">
        <w:rPr>
          <w:rFonts w:asciiTheme="minorHAnsi" w:hAnsiTheme="minorHAnsi" w:cstheme="minorHAnsi"/>
          <w:lang w:val="en-US"/>
        </w:rPr>
        <w:t>Training,</w:t>
      </w:r>
      <w:r w:rsidRPr="00C74702">
        <w:rPr>
          <w:rFonts w:asciiTheme="minorHAnsi" w:hAnsiTheme="minorHAnsi" w:cstheme="minorHAnsi"/>
          <w:spacing w:val="68"/>
          <w:w w:val="150"/>
          <w:lang w:val="en-US"/>
        </w:rPr>
        <w:t xml:space="preserve"> </w:t>
      </w:r>
      <w:r w:rsidRPr="00C74702">
        <w:rPr>
          <w:rFonts w:asciiTheme="minorHAnsi" w:hAnsiTheme="minorHAnsi" w:cstheme="minorHAnsi"/>
          <w:lang w:val="en-US"/>
        </w:rPr>
        <w:t>customer</w:t>
      </w:r>
      <w:r w:rsidRPr="00C74702">
        <w:rPr>
          <w:rFonts w:asciiTheme="minorHAnsi" w:hAnsiTheme="minorHAnsi" w:cstheme="minorHAnsi"/>
          <w:spacing w:val="69"/>
          <w:w w:val="150"/>
          <w:lang w:val="en-US"/>
        </w:rPr>
        <w:t xml:space="preserve"> </w:t>
      </w:r>
      <w:r w:rsidRPr="00C74702">
        <w:rPr>
          <w:rFonts w:asciiTheme="minorHAnsi" w:hAnsiTheme="minorHAnsi" w:cstheme="minorHAnsi"/>
          <w:lang w:val="en-US"/>
        </w:rPr>
        <w:t>services,</w:t>
      </w:r>
      <w:r w:rsidRPr="00C74702">
        <w:rPr>
          <w:rFonts w:asciiTheme="minorHAnsi" w:hAnsiTheme="minorHAnsi" w:cstheme="minorHAnsi"/>
          <w:spacing w:val="68"/>
          <w:w w:val="150"/>
          <w:lang w:val="en-US"/>
        </w:rPr>
        <w:t xml:space="preserve"> </w:t>
      </w:r>
      <w:r w:rsidRPr="00C74702">
        <w:rPr>
          <w:rFonts w:asciiTheme="minorHAnsi" w:hAnsiTheme="minorHAnsi" w:cstheme="minorHAnsi"/>
          <w:lang w:val="en-US"/>
        </w:rPr>
        <w:t>sales</w:t>
      </w:r>
      <w:r w:rsidRPr="00C74702">
        <w:rPr>
          <w:rFonts w:asciiTheme="minorHAnsi" w:hAnsiTheme="minorHAnsi" w:cstheme="minorHAnsi"/>
          <w:spacing w:val="68"/>
          <w:w w:val="150"/>
          <w:lang w:val="en-US"/>
        </w:rPr>
        <w:t xml:space="preserve"> </w:t>
      </w:r>
      <w:r w:rsidRPr="00C74702">
        <w:rPr>
          <w:rFonts w:asciiTheme="minorHAnsi" w:hAnsiTheme="minorHAnsi" w:cstheme="minorHAnsi"/>
          <w:lang w:val="en-US"/>
        </w:rPr>
        <w:t>and</w:t>
      </w:r>
    </w:p>
    <w:p w14:paraId="67DAE6AE" w14:textId="77777777" w:rsidR="003D5B1E" w:rsidRPr="00C74702" w:rsidRDefault="00104086">
      <w:pPr>
        <w:pStyle w:val="Corpsdetexte"/>
        <w:spacing w:before="71"/>
        <w:ind w:left="119"/>
        <w:jc w:val="both"/>
        <w:rPr>
          <w:rFonts w:asciiTheme="minorHAnsi" w:hAnsiTheme="minorHAnsi" w:cstheme="minorHAnsi"/>
          <w:lang w:val="en-US"/>
        </w:rPr>
      </w:pPr>
      <w:r w:rsidRPr="00C74702">
        <w:rPr>
          <w:rFonts w:asciiTheme="minorHAnsi" w:hAnsiTheme="minorHAnsi" w:cstheme="minorHAnsi"/>
          <w:lang w:val="en-US"/>
        </w:rPr>
        <w:t>marketing,</w:t>
      </w:r>
      <w:r w:rsidRPr="00C74702">
        <w:rPr>
          <w:rFonts w:asciiTheme="minorHAnsi" w:hAnsiTheme="minorHAnsi" w:cstheme="minorHAnsi"/>
          <w:spacing w:val="-3"/>
          <w:lang w:val="en-US"/>
        </w:rPr>
        <w:t xml:space="preserve"> </w:t>
      </w:r>
      <w:r w:rsidRPr="00C74702">
        <w:rPr>
          <w:rFonts w:asciiTheme="minorHAnsi" w:hAnsiTheme="minorHAnsi" w:cstheme="minorHAnsi"/>
          <w:lang w:val="en-US"/>
        </w:rPr>
        <w:t>Risk</w:t>
      </w:r>
      <w:r w:rsidRPr="00C74702">
        <w:rPr>
          <w:rFonts w:asciiTheme="minorHAnsi" w:hAnsiTheme="minorHAnsi" w:cstheme="minorHAnsi"/>
          <w:spacing w:val="-3"/>
          <w:lang w:val="en-US"/>
        </w:rPr>
        <w:t xml:space="preserve"> </w:t>
      </w:r>
      <w:r w:rsidRPr="00C74702">
        <w:rPr>
          <w:rFonts w:asciiTheme="minorHAnsi" w:hAnsiTheme="minorHAnsi" w:cstheme="minorHAnsi"/>
          <w:lang w:val="en-US"/>
        </w:rPr>
        <w:t>management</w:t>
      </w:r>
      <w:r w:rsidRPr="00C74702">
        <w:rPr>
          <w:rFonts w:asciiTheme="minorHAnsi" w:hAnsiTheme="minorHAnsi" w:cstheme="minorHAnsi"/>
          <w:spacing w:val="-3"/>
          <w:lang w:val="en-US"/>
        </w:rPr>
        <w:t xml:space="preserve"> </w:t>
      </w:r>
      <w:r w:rsidRPr="00C74702">
        <w:rPr>
          <w:rFonts w:asciiTheme="minorHAnsi" w:hAnsiTheme="minorHAnsi" w:cstheme="minorHAnsi"/>
          <w:spacing w:val="-2"/>
          <w:lang w:val="en-US"/>
        </w:rPr>
        <w:t>training.</w:t>
      </w:r>
    </w:p>
    <w:p w14:paraId="53D096C6" w14:textId="710A6149" w:rsidR="003D5B1E" w:rsidRPr="00A576EC" w:rsidRDefault="00104086">
      <w:pPr>
        <w:pStyle w:val="Titre2"/>
        <w:numPr>
          <w:ilvl w:val="0"/>
          <w:numId w:val="2"/>
        </w:numPr>
        <w:tabs>
          <w:tab w:val="left" w:pos="2505"/>
        </w:tabs>
        <w:spacing w:before="283"/>
        <w:ind w:left="2505" w:hanging="1080"/>
        <w:jc w:val="left"/>
        <w:rPr>
          <w:rFonts w:asciiTheme="minorHAnsi" w:hAnsiTheme="minorHAnsi" w:cstheme="minorHAnsi"/>
        </w:rPr>
      </w:pPr>
      <w:bookmarkStart w:id="1" w:name="_TOC_250005"/>
      <w:r w:rsidRPr="00A576EC">
        <w:rPr>
          <w:rFonts w:asciiTheme="minorHAnsi" w:hAnsiTheme="minorHAnsi" w:cstheme="minorHAnsi"/>
        </w:rPr>
        <w:t>E</w:t>
      </w:r>
      <w:bookmarkEnd w:id="1"/>
      <w:r w:rsidR="001D2F06" w:rsidRPr="00A576EC">
        <w:rPr>
          <w:rFonts w:asciiTheme="minorHAnsi" w:hAnsiTheme="minorHAnsi" w:cstheme="minorHAnsi"/>
        </w:rPr>
        <w:t>XPERIENCE</w:t>
      </w:r>
    </w:p>
    <w:p w14:paraId="0435038C" w14:textId="77777777" w:rsidR="003D5B1E" w:rsidRPr="00A576EC" w:rsidRDefault="00104086">
      <w:pPr>
        <w:pStyle w:val="Corpsdetexte"/>
        <w:spacing w:before="11"/>
        <w:rPr>
          <w:rFonts w:asciiTheme="minorHAnsi" w:hAnsiTheme="minorHAnsi" w:cstheme="minorHAnsi"/>
          <w:b/>
        </w:rPr>
      </w:pPr>
      <w:r w:rsidRPr="00A576EC">
        <w:rPr>
          <w:rFonts w:asciiTheme="minorHAnsi" w:hAnsiTheme="minorHAnsi" w:cstheme="minorHAnsi"/>
          <w:noProof/>
        </w:rPr>
        <mc:AlternateContent>
          <mc:Choice Requires="wps">
            <w:drawing>
              <wp:anchor distT="0" distB="0" distL="0" distR="0" simplePos="0" relativeHeight="251656192" behindDoc="1" locked="0" layoutInCell="1" allowOverlap="1" wp14:anchorId="222872CB" wp14:editId="04C89F2E">
                <wp:simplePos x="0" y="0"/>
                <wp:positionH relativeFrom="page">
                  <wp:posOffset>1060450</wp:posOffset>
                </wp:positionH>
                <wp:positionV relativeFrom="paragraph">
                  <wp:posOffset>130175</wp:posOffset>
                </wp:positionV>
                <wp:extent cx="5438775" cy="45085"/>
                <wp:effectExtent l="0" t="0" r="0" b="0"/>
                <wp:wrapTopAndBottom/>
                <wp:docPr id="5" name="Graphic 5"/>
                <wp:cNvGraphicFramePr/>
                <a:graphic xmlns:a="http://schemas.openxmlformats.org/drawingml/2006/main">
                  <a:graphicData uri="http://schemas.microsoft.com/office/word/2010/wordprocessingShape">
                    <wps:wsp>
                      <wps:cNvSpPr/>
                      <wps:spPr>
                        <a:xfrm>
                          <a:off x="0" y="0"/>
                          <a:ext cx="5438775" cy="45085"/>
                        </a:xfrm>
                        <a:custGeom>
                          <a:avLst/>
                          <a:gdLst/>
                          <a:ahLst/>
                          <a:cxnLst/>
                          <a:rect l="l" t="t" r="r" b="b"/>
                          <a:pathLst>
                            <a:path w="5438775" h="45085">
                              <a:moveTo>
                                <a:pt x="5438775" y="0"/>
                              </a:moveTo>
                              <a:lnTo>
                                <a:pt x="0" y="0"/>
                              </a:lnTo>
                              <a:lnTo>
                                <a:pt x="0" y="45084"/>
                              </a:lnTo>
                              <a:lnTo>
                                <a:pt x="5438775" y="45084"/>
                              </a:lnTo>
                              <a:lnTo>
                                <a:pt x="5438775" y="0"/>
                              </a:lnTo>
                              <a:close/>
                            </a:path>
                          </a:pathLst>
                        </a:custGeom>
                        <a:solidFill>
                          <a:srgbClr val="00AE50"/>
                        </a:solidFill>
                      </wps:spPr>
                      <wps:bodyPr wrap="square" lIns="0" tIns="0" rIns="0" bIns="0" rtlCol="0">
                        <a:noAutofit/>
                      </wps:bodyPr>
                    </wps:wsp>
                  </a:graphicData>
                </a:graphic>
              </wp:anchor>
            </w:drawing>
          </mc:Choice>
          <mc:Fallback>
            <w:pict>
              <v:shape w14:anchorId="6ECD01FB" id="Graphic 5" o:spid="_x0000_s1026" style="position:absolute;margin-left:83.5pt;margin-top:10.25pt;width:428.25pt;height:3.55pt;z-index:-251660288;visibility:visible;mso-wrap-style:square;mso-wrap-distance-left:0;mso-wrap-distance-top:0;mso-wrap-distance-right:0;mso-wrap-distance-bottom:0;mso-position-horizontal:absolute;mso-position-horizontal-relative:page;mso-position-vertical:absolute;mso-position-vertical-relative:text;v-text-anchor:top" coordsize="5438775,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" path="m5438775,l,,,45084r5438775,l5438775,xe" fillcolor="#00ae50" stroked="f">
                <v:path arrowok="t"/>
                <w10:wrap type="topAndBottom" anchorx="page"/>
              </v:shape>
            </w:pict>
          </mc:Fallback>
        </mc:AlternateContent>
      </w:r>
    </w:p>
    <w:p w14:paraId="00D5CEA1" w14:textId="77777777" w:rsidR="003D5B1E" w:rsidRPr="00A576EC" w:rsidRDefault="003D5B1E">
      <w:pPr>
        <w:pStyle w:val="Corpsdetexte"/>
        <w:spacing w:before="1"/>
        <w:rPr>
          <w:rFonts w:asciiTheme="minorHAnsi" w:hAnsiTheme="minorHAnsi" w:cstheme="minorHAnsi"/>
          <w:b/>
        </w:rPr>
      </w:pPr>
    </w:p>
    <w:p w14:paraId="2564B5E1" w14:textId="77777777" w:rsidR="003D5B1E" w:rsidRPr="00A576EC" w:rsidRDefault="00104086">
      <w:pPr>
        <w:pStyle w:val="Corpsdetexte"/>
        <w:spacing w:line="276" w:lineRule="auto"/>
        <w:ind w:left="119" w:right="497"/>
        <w:jc w:val="both"/>
        <w:rPr>
          <w:rFonts w:asciiTheme="minorHAnsi" w:hAnsiTheme="minorHAnsi" w:cstheme="minorHAnsi"/>
        </w:rPr>
      </w:pPr>
      <w:r w:rsidRPr="00A576EC">
        <w:rPr>
          <w:rFonts w:asciiTheme="minorHAnsi" w:hAnsiTheme="minorHAnsi" w:cstheme="minorHAnsi"/>
        </w:rPr>
        <w:t xml:space="preserve">Depuis sa création, CASAMEZA a développé une solide réputation dans le </w:t>
      </w:r>
      <w:r w:rsidRPr="00A576EC">
        <w:rPr>
          <w:rFonts w:asciiTheme="minorHAnsi" w:hAnsiTheme="minorHAnsi" w:cstheme="minorHAnsi"/>
          <w:spacing w:val="-4"/>
        </w:rPr>
        <w:t>placement</w:t>
      </w:r>
      <w:r w:rsidRPr="00A576EC">
        <w:rPr>
          <w:rFonts w:asciiTheme="minorHAnsi" w:hAnsiTheme="minorHAnsi" w:cstheme="minorHAnsi"/>
          <w:spacing w:val="-18"/>
        </w:rPr>
        <w:t xml:space="preserve"> </w:t>
      </w:r>
      <w:r w:rsidRPr="00A576EC">
        <w:rPr>
          <w:rFonts w:asciiTheme="minorHAnsi" w:hAnsiTheme="minorHAnsi" w:cstheme="minorHAnsi"/>
          <w:spacing w:val="-4"/>
        </w:rPr>
        <w:t>du</w:t>
      </w:r>
      <w:r w:rsidRPr="00A576EC">
        <w:rPr>
          <w:rFonts w:asciiTheme="minorHAnsi" w:hAnsiTheme="minorHAnsi" w:cstheme="minorHAnsi"/>
          <w:spacing w:val="-17"/>
        </w:rPr>
        <w:t xml:space="preserve"> </w:t>
      </w:r>
      <w:r w:rsidRPr="00A576EC">
        <w:rPr>
          <w:rFonts w:asciiTheme="minorHAnsi" w:hAnsiTheme="minorHAnsi" w:cstheme="minorHAnsi"/>
          <w:spacing w:val="-4"/>
        </w:rPr>
        <w:t>personnel</w:t>
      </w:r>
      <w:r w:rsidRPr="00A576EC">
        <w:rPr>
          <w:rFonts w:asciiTheme="minorHAnsi" w:hAnsiTheme="minorHAnsi" w:cstheme="minorHAnsi"/>
          <w:spacing w:val="-17"/>
        </w:rPr>
        <w:t xml:space="preserve"> </w:t>
      </w:r>
      <w:r w:rsidRPr="00A576EC">
        <w:rPr>
          <w:rFonts w:asciiTheme="minorHAnsi" w:hAnsiTheme="minorHAnsi" w:cstheme="minorHAnsi"/>
          <w:spacing w:val="-4"/>
        </w:rPr>
        <w:t>externalisé</w:t>
      </w:r>
      <w:r w:rsidRPr="00A576EC">
        <w:rPr>
          <w:rFonts w:asciiTheme="minorHAnsi" w:hAnsiTheme="minorHAnsi" w:cstheme="minorHAnsi"/>
          <w:spacing w:val="-17"/>
        </w:rPr>
        <w:t xml:space="preserve"> </w:t>
      </w:r>
      <w:r w:rsidRPr="00A576EC">
        <w:rPr>
          <w:rFonts w:asciiTheme="minorHAnsi" w:hAnsiTheme="minorHAnsi" w:cstheme="minorHAnsi"/>
          <w:spacing w:val="-4"/>
        </w:rPr>
        <w:t>tant</w:t>
      </w:r>
      <w:r w:rsidRPr="00A576EC">
        <w:rPr>
          <w:rFonts w:asciiTheme="minorHAnsi" w:hAnsiTheme="minorHAnsi" w:cstheme="minorHAnsi"/>
          <w:spacing w:val="-17"/>
        </w:rPr>
        <w:t xml:space="preserve"> </w:t>
      </w:r>
      <w:r w:rsidRPr="00A576EC">
        <w:rPr>
          <w:rFonts w:asciiTheme="minorHAnsi" w:hAnsiTheme="minorHAnsi" w:cstheme="minorHAnsi"/>
          <w:spacing w:val="-4"/>
        </w:rPr>
        <w:t>au</w:t>
      </w:r>
      <w:r w:rsidRPr="00A576EC">
        <w:rPr>
          <w:rFonts w:asciiTheme="minorHAnsi" w:hAnsiTheme="minorHAnsi" w:cstheme="minorHAnsi"/>
          <w:spacing w:val="-17"/>
        </w:rPr>
        <w:t xml:space="preserve"> </w:t>
      </w:r>
      <w:r w:rsidRPr="00A576EC">
        <w:rPr>
          <w:rFonts w:asciiTheme="minorHAnsi" w:hAnsiTheme="minorHAnsi" w:cstheme="minorHAnsi"/>
          <w:spacing w:val="-4"/>
        </w:rPr>
        <w:t>niveau</w:t>
      </w:r>
      <w:r w:rsidRPr="00A576EC">
        <w:rPr>
          <w:rFonts w:asciiTheme="minorHAnsi" w:hAnsiTheme="minorHAnsi" w:cstheme="minorHAnsi"/>
          <w:spacing w:val="-17"/>
        </w:rPr>
        <w:t xml:space="preserve"> </w:t>
      </w:r>
      <w:r w:rsidRPr="00A576EC">
        <w:rPr>
          <w:rFonts w:asciiTheme="minorHAnsi" w:hAnsiTheme="minorHAnsi" w:cstheme="minorHAnsi"/>
          <w:spacing w:val="-4"/>
        </w:rPr>
        <w:t>des</w:t>
      </w:r>
      <w:r w:rsidRPr="00A576EC">
        <w:rPr>
          <w:rFonts w:asciiTheme="minorHAnsi" w:hAnsiTheme="minorHAnsi" w:cstheme="minorHAnsi"/>
          <w:spacing w:val="-17"/>
        </w:rPr>
        <w:t xml:space="preserve"> </w:t>
      </w:r>
      <w:r w:rsidRPr="00A576EC">
        <w:rPr>
          <w:rFonts w:asciiTheme="minorHAnsi" w:hAnsiTheme="minorHAnsi" w:cstheme="minorHAnsi"/>
          <w:spacing w:val="-4"/>
        </w:rPr>
        <w:t>entreprises</w:t>
      </w:r>
      <w:r w:rsidRPr="00A576EC">
        <w:rPr>
          <w:rFonts w:asciiTheme="minorHAnsi" w:hAnsiTheme="minorHAnsi" w:cstheme="minorHAnsi"/>
          <w:spacing w:val="-17"/>
        </w:rPr>
        <w:t xml:space="preserve"> </w:t>
      </w:r>
      <w:r w:rsidRPr="00A576EC">
        <w:rPr>
          <w:rFonts w:asciiTheme="minorHAnsi" w:hAnsiTheme="minorHAnsi" w:cstheme="minorHAnsi"/>
          <w:spacing w:val="-4"/>
        </w:rPr>
        <w:t>locales</w:t>
      </w:r>
      <w:r w:rsidRPr="00A576EC">
        <w:rPr>
          <w:rFonts w:asciiTheme="minorHAnsi" w:hAnsiTheme="minorHAnsi" w:cstheme="minorHAnsi"/>
          <w:spacing w:val="-17"/>
        </w:rPr>
        <w:t xml:space="preserve"> </w:t>
      </w:r>
      <w:r w:rsidRPr="00A576EC">
        <w:rPr>
          <w:rFonts w:asciiTheme="minorHAnsi" w:hAnsiTheme="minorHAnsi" w:cstheme="minorHAnsi"/>
          <w:spacing w:val="-4"/>
        </w:rPr>
        <w:t xml:space="preserve">qu’au </w:t>
      </w:r>
      <w:r w:rsidRPr="00A576EC">
        <w:rPr>
          <w:rFonts w:asciiTheme="minorHAnsi" w:hAnsiTheme="minorHAnsi" w:cstheme="minorHAnsi"/>
        </w:rPr>
        <w:t xml:space="preserve">niveau des </w:t>
      </w:r>
      <w:proofErr w:type="spellStart"/>
      <w:r w:rsidRPr="00A576EC">
        <w:rPr>
          <w:rFonts w:asciiTheme="minorHAnsi" w:hAnsiTheme="minorHAnsi" w:cstheme="minorHAnsi"/>
        </w:rPr>
        <w:t>ONGIs</w:t>
      </w:r>
      <w:proofErr w:type="spellEnd"/>
      <w:r w:rsidRPr="00A576EC">
        <w:rPr>
          <w:rFonts w:asciiTheme="minorHAnsi" w:hAnsiTheme="minorHAnsi" w:cstheme="minorHAnsi"/>
        </w:rPr>
        <w:t>. A ce jour, nous avons déjà placé plusieurs jeunes dans diverses entreprises.</w:t>
      </w:r>
    </w:p>
    <w:p w14:paraId="23A245D8" w14:textId="77777777" w:rsidR="003D5B1E" w:rsidRPr="00A576EC" w:rsidRDefault="00104086">
      <w:pPr>
        <w:pStyle w:val="Titre3"/>
        <w:numPr>
          <w:ilvl w:val="0"/>
          <w:numId w:val="3"/>
        </w:numPr>
        <w:tabs>
          <w:tab w:val="left" w:pos="439"/>
        </w:tabs>
        <w:spacing w:before="240"/>
        <w:ind w:left="439" w:hanging="320"/>
        <w:rPr>
          <w:rFonts w:asciiTheme="minorHAnsi" w:hAnsiTheme="minorHAnsi" w:cstheme="minorHAnsi"/>
          <w:i w:val="0"/>
          <w:iCs w:val="0"/>
          <w:u w:val="single"/>
        </w:rPr>
      </w:pPr>
      <w:r w:rsidRPr="00A576EC">
        <w:rPr>
          <w:rFonts w:asciiTheme="minorHAnsi" w:hAnsiTheme="minorHAnsi" w:cstheme="minorHAnsi"/>
          <w:i w:val="0"/>
          <w:iCs w:val="0"/>
          <w:spacing w:val="-10"/>
          <w:u w:val="single"/>
        </w:rPr>
        <w:t>Procédures</w:t>
      </w:r>
      <w:r w:rsidRPr="00A576EC">
        <w:rPr>
          <w:rFonts w:asciiTheme="minorHAnsi" w:hAnsiTheme="minorHAnsi" w:cstheme="minorHAnsi"/>
          <w:i w:val="0"/>
          <w:iCs w:val="0"/>
          <w:spacing w:val="-4"/>
          <w:u w:val="single"/>
        </w:rPr>
        <w:t xml:space="preserve"> </w:t>
      </w:r>
      <w:r w:rsidRPr="00A576EC">
        <w:rPr>
          <w:rFonts w:asciiTheme="minorHAnsi" w:hAnsiTheme="minorHAnsi" w:cstheme="minorHAnsi"/>
          <w:i w:val="0"/>
          <w:iCs w:val="0"/>
          <w:spacing w:val="-10"/>
          <w:u w:val="single"/>
        </w:rPr>
        <w:t>de</w:t>
      </w:r>
      <w:r w:rsidRPr="00A576EC">
        <w:rPr>
          <w:rFonts w:asciiTheme="minorHAnsi" w:hAnsiTheme="minorHAnsi" w:cstheme="minorHAnsi"/>
          <w:i w:val="0"/>
          <w:iCs w:val="0"/>
          <w:spacing w:val="-4"/>
          <w:u w:val="single"/>
        </w:rPr>
        <w:t xml:space="preserve"> </w:t>
      </w:r>
      <w:r w:rsidRPr="00A576EC">
        <w:rPr>
          <w:rFonts w:asciiTheme="minorHAnsi" w:hAnsiTheme="minorHAnsi" w:cstheme="minorHAnsi"/>
          <w:i w:val="0"/>
          <w:iCs w:val="0"/>
          <w:spacing w:val="-10"/>
          <w:u w:val="single"/>
        </w:rPr>
        <w:t>recrutement</w:t>
      </w:r>
    </w:p>
    <w:p w14:paraId="235E2AED" w14:textId="77777777" w:rsidR="003D5B1E" w:rsidRPr="00A576EC" w:rsidRDefault="00104086">
      <w:pPr>
        <w:pStyle w:val="Paragraphedeliste"/>
        <w:numPr>
          <w:ilvl w:val="1"/>
          <w:numId w:val="3"/>
        </w:numPr>
        <w:tabs>
          <w:tab w:val="left" w:pos="478"/>
        </w:tabs>
        <w:spacing w:before="285"/>
        <w:ind w:left="478" w:hanging="359"/>
        <w:rPr>
          <w:rFonts w:asciiTheme="minorHAnsi" w:hAnsiTheme="minorHAnsi" w:cstheme="minorHAnsi"/>
          <w:b/>
          <w:sz w:val="24"/>
          <w:szCs w:val="24"/>
        </w:rPr>
      </w:pPr>
      <w:r w:rsidRPr="00A576EC">
        <w:rPr>
          <w:rFonts w:asciiTheme="minorHAnsi" w:hAnsiTheme="minorHAnsi" w:cstheme="minorHAnsi"/>
          <w:b/>
          <w:spacing w:val="-8"/>
          <w:sz w:val="24"/>
          <w:szCs w:val="24"/>
        </w:rPr>
        <w:t>Les</w:t>
      </w:r>
      <w:r w:rsidRPr="00A576EC">
        <w:rPr>
          <w:rFonts w:asciiTheme="minorHAnsi" w:hAnsiTheme="minorHAnsi" w:cstheme="minorHAnsi"/>
          <w:b/>
          <w:spacing w:val="-13"/>
          <w:sz w:val="24"/>
          <w:szCs w:val="24"/>
        </w:rPr>
        <w:t xml:space="preserve"> </w:t>
      </w:r>
      <w:r w:rsidRPr="00A576EC">
        <w:rPr>
          <w:rFonts w:asciiTheme="minorHAnsi" w:hAnsiTheme="minorHAnsi" w:cstheme="minorHAnsi"/>
          <w:b/>
          <w:spacing w:val="-8"/>
          <w:sz w:val="24"/>
          <w:szCs w:val="24"/>
        </w:rPr>
        <w:t>termes</w:t>
      </w:r>
      <w:r w:rsidRPr="00A576EC">
        <w:rPr>
          <w:rFonts w:asciiTheme="minorHAnsi" w:hAnsiTheme="minorHAnsi" w:cstheme="minorHAnsi"/>
          <w:b/>
          <w:spacing w:val="-12"/>
          <w:sz w:val="24"/>
          <w:szCs w:val="24"/>
        </w:rPr>
        <w:t xml:space="preserve"> </w:t>
      </w:r>
      <w:r w:rsidRPr="00A576EC">
        <w:rPr>
          <w:rFonts w:asciiTheme="minorHAnsi" w:hAnsiTheme="minorHAnsi" w:cstheme="minorHAnsi"/>
          <w:b/>
          <w:spacing w:val="-8"/>
          <w:sz w:val="24"/>
          <w:szCs w:val="24"/>
        </w:rPr>
        <w:t>de</w:t>
      </w:r>
      <w:r w:rsidRPr="00A576EC">
        <w:rPr>
          <w:rFonts w:asciiTheme="minorHAnsi" w:hAnsiTheme="minorHAnsi" w:cstheme="minorHAnsi"/>
          <w:b/>
          <w:spacing w:val="-11"/>
          <w:sz w:val="24"/>
          <w:szCs w:val="24"/>
        </w:rPr>
        <w:t xml:space="preserve"> </w:t>
      </w:r>
      <w:r w:rsidRPr="00A576EC">
        <w:rPr>
          <w:rFonts w:asciiTheme="minorHAnsi" w:hAnsiTheme="minorHAnsi" w:cstheme="minorHAnsi"/>
          <w:b/>
          <w:spacing w:val="-8"/>
          <w:sz w:val="24"/>
          <w:szCs w:val="24"/>
        </w:rPr>
        <w:t>référence</w:t>
      </w:r>
    </w:p>
    <w:p w14:paraId="6EA191CF" w14:textId="77777777" w:rsidR="003D5B1E" w:rsidRPr="00A576EC" w:rsidRDefault="00104086">
      <w:pPr>
        <w:pStyle w:val="Corpsdetexte"/>
        <w:spacing w:before="284" w:line="276" w:lineRule="auto"/>
        <w:ind w:left="119" w:right="512"/>
        <w:jc w:val="both"/>
        <w:rPr>
          <w:rFonts w:asciiTheme="minorHAnsi" w:hAnsiTheme="minorHAnsi" w:cstheme="minorHAnsi"/>
        </w:rPr>
      </w:pPr>
      <w:r w:rsidRPr="00A576EC">
        <w:rPr>
          <w:rFonts w:asciiTheme="minorHAnsi" w:hAnsiTheme="minorHAnsi" w:cstheme="minorHAnsi"/>
          <w:spacing w:val="-6"/>
        </w:rPr>
        <w:t>En</w:t>
      </w:r>
      <w:r w:rsidRPr="00A576EC">
        <w:rPr>
          <w:rFonts w:asciiTheme="minorHAnsi" w:hAnsiTheme="minorHAnsi" w:cstheme="minorHAnsi"/>
          <w:spacing w:val="-14"/>
        </w:rPr>
        <w:t xml:space="preserve"> </w:t>
      </w:r>
      <w:r w:rsidRPr="00A576EC">
        <w:rPr>
          <w:rFonts w:asciiTheme="minorHAnsi" w:hAnsiTheme="minorHAnsi" w:cstheme="minorHAnsi"/>
          <w:spacing w:val="-6"/>
        </w:rPr>
        <w:t>Collaboration</w:t>
      </w:r>
      <w:r w:rsidRPr="00A576EC">
        <w:rPr>
          <w:rFonts w:asciiTheme="minorHAnsi" w:hAnsiTheme="minorHAnsi" w:cstheme="minorHAnsi"/>
          <w:spacing w:val="-14"/>
        </w:rPr>
        <w:t xml:space="preserve"> </w:t>
      </w:r>
      <w:r w:rsidRPr="00A576EC">
        <w:rPr>
          <w:rFonts w:asciiTheme="minorHAnsi" w:hAnsiTheme="minorHAnsi" w:cstheme="minorHAnsi"/>
          <w:spacing w:val="-6"/>
        </w:rPr>
        <w:t>avec</w:t>
      </w:r>
      <w:r w:rsidRPr="00A576EC">
        <w:rPr>
          <w:rFonts w:asciiTheme="minorHAnsi" w:hAnsiTheme="minorHAnsi" w:cstheme="minorHAnsi"/>
          <w:spacing w:val="-12"/>
        </w:rPr>
        <w:t xml:space="preserve"> </w:t>
      </w:r>
      <w:r w:rsidRPr="00A576EC">
        <w:rPr>
          <w:rFonts w:asciiTheme="minorHAnsi" w:hAnsiTheme="minorHAnsi" w:cstheme="minorHAnsi"/>
          <w:spacing w:val="-6"/>
        </w:rPr>
        <w:t>notre</w:t>
      </w:r>
      <w:r w:rsidRPr="00A576EC">
        <w:rPr>
          <w:rFonts w:asciiTheme="minorHAnsi" w:hAnsiTheme="minorHAnsi" w:cstheme="minorHAnsi"/>
          <w:spacing w:val="-13"/>
        </w:rPr>
        <w:t xml:space="preserve"> </w:t>
      </w:r>
      <w:r w:rsidRPr="00A576EC">
        <w:rPr>
          <w:rFonts w:asciiTheme="minorHAnsi" w:hAnsiTheme="minorHAnsi" w:cstheme="minorHAnsi"/>
          <w:spacing w:val="-6"/>
        </w:rPr>
        <w:t>client,</w:t>
      </w:r>
      <w:r w:rsidRPr="00A576EC">
        <w:rPr>
          <w:rFonts w:asciiTheme="minorHAnsi" w:hAnsiTheme="minorHAnsi" w:cstheme="minorHAnsi"/>
          <w:spacing w:val="-13"/>
        </w:rPr>
        <w:t xml:space="preserve"> </w:t>
      </w:r>
      <w:r w:rsidRPr="00A576EC">
        <w:rPr>
          <w:rFonts w:asciiTheme="minorHAnsi" w:hAnsiTheme="minorHAnsi" w:cstheme="minorHAnsi"/>
          <w:spacing w:val="-6"/>
        </w:rPr>
        <w:t>nous</w:t>
      </w:r>
      <w:r w:rsidRPr="00A576EC">
        <w:rPr>
          <w:rFonts w:asciiTheme="minorHAnsi" w:hAnsiTheme="minorHAnsi" w:cstheme="minorHAnsi"/>
          <w:spacing w:val="-13"/>
        </w:rPr>
        <w:t xml:space="preserve"> </w:t>
      </w:r>
      <w:r w:rsidRPr="00A576EC">
        <w:rPr>
          <w:rFonts w:asciiTheme="minorHAnsi" w:hAnsiTheme="minorHAnsi" w:cstheme="minorHAnsi"/>
          <w:spacing w:val="-6"/>
        </w:rPr>
        <w:t>travaillons</w:t>
      </w:r>
      <w:r w:rsidRPr="00A576EC">
        <w:rPr>
          <w:rFonts w:asciiTheme="minorHAnsi" w:hAnsiTheme="minorHAnsi" w:cstheme="minorHAnsi"/>
          <w:spacing w:val="-12"/>
        </w:rPr>
        <w:t xml:space="preserve"> </w:t>
      </w:r>
      <w:r w:rsidRPr="00A576EC">
        <w:rPr>
          <w:rFonts w:asciiTheme="minorHAnsi" w:hAnsiTheme="minorHAnsi" w:cstheme="minorHAnsi"/>
          <w:spacing w:val="-6"/>
        </w:rPr>
        <w:t>sur</w:t>
      </w:r>
      <w:r w:rsidRPr="00A576EC">
        <w:rPr>
          <w:rFonts w:asciiTheme="minorHAnsi" w:hAnsiTheme="minorHAnsi" w:cstheme="minorHAnsi"/>
          <w:spacing w:val="-10"/>
        </w:rPr>
        <w:t xml:space="preserve"> </w:t>
      </w:r>
      <w:r w:rsidRPr="00A576EC">
        <w:rPr>
          <w:rFonts w:asciiTheme="minorHAnsi" w:hAnsiTheme="minorHAnsi" w:cstheme="minorHAnsi"/>
          <w:spacing w:val="-6"/>
        </w:rPr>
        <w:t>la</w:t>
      </w:r>
      <w:r w:rsidRPr="00A576EC">
        <w:rPr>
          <w:rFonts w:asciiTheme="minorHAnsi" w:hAnsiTheme="minorHAnsi" w:cstheme="minorHAnsi"/>
          <w:spacing w:val="-11"/>
        </w:rPr>
        <w:t xml:space="preserve"> </w:t>
      </w:r>
      <w:r w:rsidRPr="00A576EC">
        <w:rPr>
          <w:rFonts w:asciiTheme="minorHAnsi" w:hAnsiTheme="minorHAnsi" w:cstheme="minorHAnsi"/>
          <w:spacing w:val="-6"/>
        </w:rPr>
        <w:t>description</w:t>
      </w:r>
      <w:r w:rsidRPr="00A576EC">
        <w:rPr>
          <w:rFonts w:asciiTheme="minorHAnsi" w:hAnsiTheme="minorHAnsi" w:cstheme="minorHAnsi"/>
          <w:spacing w:val="-14"/>
        </w:rPr>
        <w:t xml:space="preserve"> </w:t>
      </w:r>
      <w:r w:rsidRPr="00A576EC">
        <w:rPr>
          <w:rFonts w:asciiTheme="minorHAnsi" w:hAnsiTheme="minorHAnsi" w:cstheme="minorHAnsi"/>
          <w:spacing w:val="-6"/>
        </w:rPr>
        <w:t>du</w:t>
      </w:r>
      <w:r w:rsidRPr="00A576EC">
        <w:rPr>
          <w:rFonts w:asciiTheme="minorHAnsi" w:hAnsiTheme="minorHAnsi" w:cstheme="minorHAnsi"/>
          <w:spacing w:val="-11"/>
        </w:rPr>
        <w:t xml:space="preserve"> </w:t>
      </w:r>
      <w:r w:rsidRPr="00A576EC">
        <w:rPr>
          <w:rFonts w:asciiTheme="minorHAnsi" w:hAnsiTheme="minorHAnsi" w:cstheme="minorHAnsi"/>
          <w:spacing w:val="-6"/>
        </w:rPr>
        <w:t xml:space="preserve">candidat </w:t>
      </w:r>
      <w:r w:rsidRPr="00A576EC">
        <w:rPr>
          <w:rFonts w:asciiTheme="minorHAnsi" w:hAnsiTheme="minorHAnsi" w:cstheme="minorHAnsi"/>
        </w:rPr>
        <w:t>selon</w:t>
      </w:r>
      <w:r w:rsidRPr="00A576EC">
        <w:rPr>
          <w:rFonts w:asciiTheme="minorHAnsi" w:hAnsiTheme="minorHAnsi" w:cstheme="minorHAnsi"/>
          <w:spacing w:val="-22"/>
        </w:rPr>
        <w:t xml:space="preserve"> </w:t>
      </w:r>
      <w:r w:rsidRPr="00A576EC">
        <w:rPr>
          <w:rFonts w:asciiTheme="minorHAnsi" w:hAnsiTheme="minorHAnsi" w:cstheme="minorHAnsi"/>
        </w:rPr>
        <w:t>les</w:t>
      </w:r>
      <w:r w:rsidRPr="00A576EC">
        <w:rPr>
          <w:rFonts w:asciiTheme="minorHAnsi" w:hAnsiTheme="minorHAnsi" w:cstheme="minorHAnsi"/>
          <w:spacing w:val="-21"/>
        </w:rPr>
        <w:t xml:space="preserve"> </w:t>
      </w:r>
      <w:r w:rsidRPr="00A576EC">
        <w:rPr>
          <w:rFonts w:asciiTheme="minorHAnsi" w:hAnsiTheme="minorHAnsi" w:cstheme="minorHAnsi"/>
        </w:rPr>
        <w:t>critères</w:t>
      </w:r>
      <w:r w:rsidRPr="00A576EC">
        <w:rPr>
          <w:rFonts w:asciiTheme="minorHAnsi" w:hAnsiTheme="minorHAnsi" w:cstheme="minorHAnsi"/>
          <w:spacing w:val="-21"/>
        </w:rPr>
        <w:t xml:space="preserve"> </w:t>
      </w:r>
      <w:r w:rsidRPr="00A576EC">
        <w:rPr>
          <w:rFonts w:asciiTheme="minorHAnsi" w:hAnsiTheme="minorHAnsi" w:cstheme="minorHAnsi"/>
        </w:rPr>
        <w:t>de</w:t>
      </w:r>
      <w:r w:rsidRPr="00A576EC">
        <w:rPr>
          <w:rFonts w:asciiTheme="minorHAnsi" w:hAnsiTheme="minorHAnsi" w:cstheme="minorHAnsi"/>
          <w:spacing w:val="-21"/>
        </w:rPr>
        <w:t xml:space="preserve"> </w:t>
      </w:r>
      <w:r w:rsidRPr="00A576EC">
        <w:rPr>
          <w:rFonts w:asciiTheme="minorHAnsi" w:hAnsiTheme="minorHAnsi" w:cstheme="minorHAnsi"/>
        </w:rPr>
        <w:t>notre</w:t>
      </w:r>
      <w:r w:rsidRPr="00A576EC">
        <w:rPr>
          <w:rFonts w:asciiTheme="minorHAnsi" w:hAnsiTheme="minorHAnsi" w:cstheme="minorHAnsi"/>
          <w:spacing w:val="-21"/>
        </w:rPr>
        <w:t xml:space="preserve"> </w:t>
      </w:r>
      <w:r w:rsidRPr="00A576EC">
        <w:rPr>
          <w:rFonts w:asciiTheme="minorHAnsi" w:hAnsiTheme="minorHAnsi" w:cstheme="minorHAnsi"/>
        </w:rPr>
        <w:t>partenaire</w:t>
      </w:r>
      <w:r w:rsidRPr="00A576EC">
        <w:rPr>
          <w:rFonts w:asciiTheme="minorHAnsi" w:hAnsiTheme="minorHAnsi" w:cstheme="minorHAnsi"/>
          <w:spacing w:val="-21"/>
        </w:rPr>
        <w:t xml:space="preserve"> </w:t>
      </w:r>
      <w:r w:rsidRPr="00A576EC">
        <w:rPr>
          <w:rFonts w:asciiTheme="minorHAnsi" w:hAnsiTheme="minorHAnsi" w:cstheme="minorHAnsi"/>
        </w:rPr>
        <w:t>et</w:t>
      </w:r>
      <w:r w:rsidRPr="00A576EC">
        <w:rPr>
          <w:rFonts w:asciiTheme="minorHAnsi" w:hAnsiTheme="minorHAnsi" w:cstheme="minorHAnsi"/>
          <w:spacing w:val="-20"/>
        </w:rPr>
        <w:t xml:space="preserve"> </w:t>
      </w:r>
      <w:r w:rsidRPr="00A576EC">
        <w:rPr>
          <w:rFonts w:asciiTheme="minorHAnsi" w:hAnsiTheme="minorHAnsi" w:cstheme="minorHAnsi"/>
        </w:rPr>
        <w:t>du</w:t>
      </w:r>
      <w:r w:rsidRPr="00A576EC">
        <w:rPr>
          <w:rFonts w:asciiTheme="minorHAnsi" w:hAnsiTheme="minorHAnsi" w:cstheme="minorHAnsi"/>
          <w:spacing w:val="-21"/>
        </w:rPr>
        <w:t xml:space="preserve"> </w:t>
      </w:r>
      <w:r w:rsidRPr="00A576EC">
        <w:rPr>
          <w:rFonts w:asciiTheme="minorHAnsi" w:hAnsiTheme="minorHAnsi" w:cstheme="minorHAnsi"/>
        </w:rPr>
        <w:t>poste</w:t>
      </w:r>
      <w:r w:rsidRPr="00A576EC">
        <w:rPr>
          <w:rFonts w:asciiTheme="minorHAnsi" w:hAnsiTheme="minorHAnsi" w:cstheme="minorHAnsi"/>
          <w:spacing w:val="-21"/>
        </w:rPr>
        <w:t xml:space="preserve"> </w:t>
      </w:r>
      <w:r w:rsidRPr="00A576EC">
        <w:rPr>
          <w:rFonts w:asciiTheme="minorHAnsi" w:hAnsiTheme="minorHAnsi" w:cstheme="minorHAnsi"/>
        </w:rPr>
        <w:t>vacant.</w:t>
      </w:r>
      <w:r w:rsidRPr="00A576EC">
        <w:rPr>
          <w:rFonts w:asciiTheme="minorHAnsi" w:hAnsiTheme="minorHAnsi" w:cstheme="minorHAnsi"/>
          <w:spacing w:val="-21"/>
        </w:rPr>
        <w:t xml:space="preserve"> </w:t>
      </w:r>
      <w:r w:rsidRPr="00A576EC">
        <w:rPr>
          <w:rFonts w:asciiTheme="minorHAnsi" w:hAnsiTheme="minorHAnsi" w:cstheme="minorHAnsi"/>
        </w:rPr>
        <w:t>Nous</w:t>
      </w:r>
      <w:r w:rsidRPr="00A576EC">
        <w:rPr>
          <w:rFonts w:asciiTheme="minorHAnsi" w:hAnsiTheme="minorHAnsi" w:cstheme="minorHAnsi"/>
          <w:spacing w:val="-22"/>
        </w:rPr>
        <w:t xml:space="preserve"> </w:t>
      </w:r>
      <w:r w:rsidRPr="00A576EC">
        <w:rPr>
          <w:rFonts w:asciiTheme="minorHAnsi" w:hAnsiTheme="minorHAnsi" w:cstheme="minorHAnsi"/>
        </w:rPr>
        <w:t>nous</w:t>
      </w:r>
      <w:r w:rsidRPr="00A576EC">
        <w:rPr>
          <w:rFonts w:asciiTheme="minorHAnsi" w:hAnsiTheme="minorHAnsi" w:cstheme="minorHAnsi"/>
          <w:spacing w:val="-21"/>
        </w:rPr>
        <w:t xml:space="preserve"> </w:t>
      </w:r>
      <w:r w:rsidRPr="00A576EC">
        <w:rPr>
          <w:rFonts w:asciiTheme="minorHAnsi" w:hAnsiTheme="minorHAnsi" w:cstheme="minorHAnsi"/>
        </w:rPr>
        <w:t xml:space="preserve">focalisons </w:t>
      </w:r>
      <w:r w:rsidRPr="00A576EC">
        <w:rPr>
          <w:rFonts w:asciiTheme="minorHAnsi" w:hAnsiTheme="minorHAnsi" w:cstheme="minorHAnsi"/>
          <w:spacing w:val="-4"/>
        </w:rPr>
        <w:t>sur</w:t>
      </w:r>
      <w:r w:rsidRPr="00A576EC">
        <w:rPr>
          <w:rFonts w:asciiTheme="minorHAnsi" w:hAnsiTheme="minorHAnsi" w:cstheme="minorHAnsi"/>
          <w:spacing w:val="-13"/>
        </w:rPr>
        <w:t xml:space="preserve"> </w:t>
      </w:r>
      <w:r w:rsidRPr="00A576EC">
        <w:rPr>
          <w:rFonts w:asciiTheme="minorHAnsi" w:hAnsiTheme="minorHAnsi" w:cstheme="minorHAnsi"/>
          <w:spacing w:val="-4"/>
        </w:rPr>
        <w:t>le</w:t>
      </w:r>
      <w:r w:rsidRPr="00A576EC">
        <w:rPr>
          <w:rFonts w:asciiTheme="minorHAnsi" w:hAnsiTheme="minorHAnsi" w:cstheme="minorHAnsi"/>
          <w:spacing w:val="-15"/>
        </w:rPr>
        <w:t xml:space="preserve"> </w:t>
      </w:r>
      <w:r w:rsidRPr="00A576EC">
        <w:rPr>
          <w:rFonts w:asciiTheme="minorHAnsi" w:hAnsiTheme="minorHAnsi" w:cstheme="minorHAnsi"/>
          <w:spacing w:val="-4"/>
        </w:rPr>
        <w:t>rôle</w:t>
      </w:r>
      <w:r w:rsidRPr="00A576EC">
        <w:rPr>
          <w:rFonts w:asciiTheme="minorHAnsi" w:hAnsiTheme="minorHAnsi" w:cstheme="minorHAnsi"/>
          <w:spacing w:val="-14"/>
        </w:rPr>
        <w:t xml:space="preserve"> </w:t>
      </w:r>
      <w:r w:rsidRPr="00A576EC">
        <w:rPr>
          <w:rFonts w:asciiTheme="minorHAnsi" w:hAnsiTheme="minorHAnsi" w:cstheme="minorHAnsi"/>
          <w:spacing w:val="-4"/>
        </w:rPr>
        <w:t>et</w:t>
      </w:r>
      <w:r w:rsidRPr="00A576EC">
        <w:rPr>
          <w:rFonts w:asciiTheme="minorHAnsi" w:hAnsiTheme="minorHAnsi" w:cstheme="minorHAnsi"/>
          <w:spacing w:val="-13"/>
        </w:rPr>
        <w:t xml:space="preserve"> </w:t>
      </w:r>
      <w:r w:rsidRPr="00A576EC">
        <w:rPr>
          <w:rFonts w:asciiTheme="minorHAnsi" w:hAnsiTheme="minorHAnsi" w:cstheme="minorHAnsi"/>
          <w:spacing w:val="-4"/>
        </w:rPr>
        <w:t>les</w:t>
      </w:r>
      <w:r w:rsidRPr="00A576EC">
        <w:rPr>
          <w:rFonts w:asciiTheme="minorHAnsi" w:hAnsiTheme="minorHAnsi" w:cstheme="minorHAnsi"/>
          <w:spacing w:val="-14"/>
        </w:rPr>
        <w:t xml:space="preserve"> </w:t>
      </w:r>
      <w:r w:rsidRPr="00A576EC">
        <w:rPr>
          <w:rFonts w:asciiTheme="minorHAnsi" w:hAnsiTheme="minorHAnsi" w:cstheme="minorHAnsi"/>
          <w:spacing w:val="-4"/>
        </w:rPr>
        <w:t>responsabilités</w:t>
      </w:r>
      <w:r w:rsidRPr="00A576EC">
        <w:rPr>
          <w:rFonts w:asciiTheme="minorHAnsi" w:hAnsiTheme="minorHAnsi" w:cstheme="minorHAnsi"/>
          <w:spacing w:val="-14"/>
        </w:rPr>
        <w:t xml:space="preserve"> </w:t>
      </w:r>
      <w:r w:rsidRPr="00A576EC">
        <w:rPr>
          <w:rFonts w:asciiTheme="minorHAnsi" w:hAnsiTheme="minorHAnsi" w:cstheme="minorHAnsi"/>
          <w:spacing w:val="-4"/>
        </w:rPr>
        <w:t>du</w:t>
      </w:r>
      <w:r w:rsidRPr="00A576EC">
        <w:rPr>
          <w:rFonts w:asciiTheme="minorHAnsi" w:hAnsiTheme="minorHAnsi" w:cstheme="minorHAnsi"/>
          <w:spacing w:val="-13"/>
        </w:rPr>
        <w:t xml:space="preserve"> </w:t>
      </w:r>
      <w:r w:rsidRPr="00A576EC">
        <w:rPr>
          <w:rFonts w:asciiTheme="minorHAnsi" w:hAnsiTheme="minorHAnsi" w:cstheme="minorHAnsi"/>
          <w:spacing w:val="-4"/>
        </w:rPr>
        <w:t>poste,</w:t>
      </w:r>
      <w:r w:rsidRPr="00A576EC">
        <w:rPr>
          <w:rFonts w:asciiTheme="minorHAnsi" w:hAnsiTheme="minorHAnsi" w:cstheme="minorHAnsi"/>
          <w:spacing w:val="-15"/>
        </w:rPr>
        <w:t xml:space="preserve"> </w:t>
      </w:r>
      <w:r w:rsidRPr="00A576EC">
        <w:rPr>
          <w:rFonts w:asciiTheme="minorHAnsi" w:hAnsiTheme="minorHAnsi" w:cstheme="minorHAnsi"/>
          <w:spacing w:val="-4"/>
        </w:rPr>
        <w:t>les</w:t>
      </w:r>
      <w:r w:rsidRPr="00A576EC">
        <w:rPr>
          <w:rFonts w:asciiTheme="minorHAnsi" w:hAnsiTheme="minorHAnsi" w:cstheme="minorHAnsi"/>
          <w:spacing w:val="-15"/>
        </w:rPr>
        <w:t xml:space="preserve"> </w:t>
      </w:r>
      <w:r w:rsidRPr="00A576EC">
        <w:rPr>
          <w:rFonts w:asciiTheme="minorHAnsi" w:hAnsiTheme="minorHAnsi" w:cstheme="minorHAnsi"/>
          <w:spacing w:val="-4"/>
        </w:rPr>
        <w:t>connaissances</w:t>
      </w:r>
      <w:r w:rsidRPr="00A576EC">
        <w:rPr>
          <w:rFonts w:asciiTheme="minorHAnsi" w:hAnsiTheme="minorHAnsi" w:cstheme="minorHAnsi"/>
          <w:spacing w:val="-13"/>
        </w:rPr>
        <w:t xml:space="preserve"> </w:t>
      </w:r>
      <w:r w:rsidRPr="00A576EC">
        <w:rPr>
          <w:rFonts w:asciiTheme="minorHAnsi" w:hAnsiTheme="minorHAnsi" w:cstheme="minorHAnsi"/>
          <w:spacing w:val="-4"/>
        </w:rPr>
        <w:t>et</w:t>
      </w:r>
      <w:r w:rsidRPr="00A576EC">
        <w:rPr>
          <w:rFonts w:asciiTheme="minorHAnsi" w:hAnsiTheme="minorHAnsi" w:cstheme="minorHAnsi"/>
          <w:spacing w:val="-15"/>
        </w:rPr>
        <w:t xml:space="preserve"> </w:t>
      </w:r>
      <w:r w:rsidRPr="00A576EC">
        <w:rPr>
          <w:rFonts w:asciiTheme="minorHAnsi" w:hAnsiTheme="minorHAnsi" w:cstheme="minorHAnsi"/>
          <w:spacing w:val="-4"/>
        </w:rPr>
        <w:t>les</w:t>
      </w:r>
      <w:r w:rsidRPr="00A576EC">
        <w:rPr>
          <w:rFonts w:asciiTheme="minorHAnsi" w:hAnsiTheme="minorHAnsi" w:cstheme="minorHAnsi"/>
          <w:spacing w:val="-15"/>
        </w:rPr>
        <w:t xml:space="preserve"> </w:t>
      </w:r>
      <w:r w:rsidRPr="00A576EC">
        <w:rPr>
          <w:rFonts w:asciiTheme="minorHAnsi" w:hAnsiTheme="minorHAnsi" w:cstheme="minorHAnsi"/>
          <w:spacing w:val="-4"/>
        </w:rPr>
        <w:t>compétences du</w:t>
      </w:r>
      <w:r w:rsidRPr="00A576EC">
        <w:rPr>
          <w:rFonts w:asciiTheme="minorHAnsi" w:hAnsiTheme="minorHAnsi" w:cstheme="minorHAnsi"/>
          <w:spacing w:val="-15"/>
        </w:rPr>
        <w:t xml:space="preserve"> </w:t>
      </w:r>
      <w:r w:rsidRPr="00A576EC">
        <w:rPr>
          <w:rFonts w:asciiTheme="minorHAnsi" w:hAnsiTheme="minorHAnsi" w:cstheme="minorHAnsi"/>
          <w:spacing w:val="-4"/>
        </w:rPr>
        <w:t>candidats</w:t>
      </w:r>
      <w:r w:rsidRPr="00A576EC">
        <w:rPr>
          <w:rFonts w:asciiTheme="minorHAnsi" w:hAnsiTheme="minorHAnsi" w:cstheme="minorHAnsi"/>
          <w:spacing w:val="-13"/>
        </w:rPr>
        <w:t xml:space="preserve"> </w:t>
      </w:r>
      <w:r w:rsidRPr="00A576EC">
        <w:rPr>
          <w:rFonts w:asciiTheme="minorHAnsi" w:hAnsiTheme="minorHAnsi" w:cstheme="minorHAnsi"/>
          <w:spacing w:val="-4"/>
        </w:rPr>
        <w:t>ainsi</w:t>
      </w:r>
      <w:r w:rsidRPr="00A576EC">
        <w:rPr>
          <w:rFonts w:asciiTheme="minorHAnsi" w:hAnsiTheme="minorHAnsi" w:cstheme="minorHAnsi"/>
          <w:spacing w:val="-14"/>
        </w:rPr>
        <w:t xml:space="preserve"> </w:t>
      </w:r>
      <w:r w:rsidRPr="00A576EC">
        <w:rPr>
          <w:rFonts w:asciiTheme="minorHAnsi" w:hAnsiTheme="minorHAnsi" w:cstheme="minorHAnsi"/>
          <w:spacing w:val="-4"/>
        </w:rPr>
        <w:t>que</w:t>
      </w:r>
      <w:r w:rsidRPr="00A576EC">
        <w:rPr>
          <w:rFonts w:asciiTheme="minorHAnsi" w:hAnsiTheme="minorHAnsi" w:cstheme="minorHAnsi"/>
          <w:spacing w:val="-15"/>
        </w:rPr>
        <w:t xml:space="preserve"> </w:t>
      </w:r>
      <w:r w:rsidRPr="00A576EC">
        <w:rPr>
          <w:rFonts w:asciiTheme="minorHAnsi" w:hAnsiTheme="minorHAnsi" w:cstheme="minorHAnsi"/>
          <w:spacing w:val="-4"/>
        </w:rPr>
        <w:t>l’</w:t>
      </w:r>
      <w:proofErr w:type="spellStart"/>
      <w:r w:rsidRPr="00A576EC">
        <w:rPr>
          <w:rFonts w:asciiTheme="minorHAnsi" w:hAnsiTheme="minorHAnsi" w:cstheme="minorHAnsi"/>
          <w:spacing w:val="-4"/>
        </w:rPr>
        <w:t>experience</w:t>
      </w:r>
      <w:proofErr w:type="spellEnd"/>
      <w:r w:rsidRPr="00A576EC">
        <w:rPr>
          <w:rFonts w:asciiTheme="minorHAnsi" w:hAnsiTheme="minorHAnsi" w:cstheme="minorHAnsi"/>
          <w:spacing w:val="-15"/>
        </w:rPr>
        <w:t xml:space="preserve"> </w:t>
      </w:r>
      <w:r w:rsidRPr="00A576EC">
        <w:rPr>
          <w:rFonts w:asciiTheme="minorHAnsi" w:hAnsiTheme="minorHAnsi" w:cstheme="minorHAnsi"/>
          <w:spacing w:val="-4"/>
        </w:rPr>
        <w:t>et</w:t>
      </w:r>
      <w:r w:rsidRPr="00A576EC">
        <w:rPr>
          <w:rFonts w:asciiTheme="minorHAnsi" w:hAnsiTheme="minorHAnsi" w:cstheme="minorHAnsi"/>
          <w:spacing w:val="-13"/>
        </w:rPr>
        <w:t xml:space="preserve"> </w:t>
      </w:r>
      <w:r w:rsidRPr="00A576EC">
        <w:rPr>
          <w:rFonts w:asciiTheme="minorHAnsi" w:hAnsiTheme="minorHAnsi" w:cstheme="minorHAnsi"/>
          <w:spacing w:val="-4"/>
        </w:rPr>
        <w:t>la</w:t>
      </w:r>
      <w:r w:rsidRPr="00A576EC">
        <w:rPr>
          <w:rFonts w:asciiTheme="minorHAnsi" w:hAnsiTheme="minorHAnsi" w:cstheme="minorHAnsi"/>
          <w:spacing w:val="-16"/>
        </w:rPr>
        <w:t xml:space="preserve"> </w:t>
      </w:r>
      <w:r w:rsidRPr="00A576EC">
        <w:rPr>
          <w:rFonts w:asciiTheme="minorHAnsi" w:hAnsiTheme="minorHAnsi" w:cstheme="minorHAnsi"/>
          <w:spacing w:val="-4"/>
        </w:rPr>
        <w:t>qualification</w:t>
      </w:r>
      <w:r w:rsidRPr="00A576EC">
        <w:rPr>
          <w:rFonts w:asciiTheme="minorHAnsi" w:hAnsiTheme="minorHAnsi" w:cstheme="minorHAnsi"/>
          <w:spacing w:val="-16"/>
        </w:rPr>
        <w:t xml:space="preserve"> </w:t>
      </w:r>
      <w:r w:rsidRPr="00A576EC">
        <w:rPr>
          <w:rFonts w:asciiTheme="minorHAnsi" w:hAnsiTheme="minorHAnsi" w:cstheme="minorHAnsi"/>
          <w:spacing w:val="-4"/>
        </w:rPr>
        <w:t>académique</w:t>
      </w:r>
      <w:r w:rsidRPr="00A576EC">
        <w:rPr>
          <w:rFonts w:asciiTheme="minorHAnsi" w:hAnsiTheme="minorHAnsi" w:cstheme="minorHAnsi"/>
          <w:spacing w:val="-15"/>
        </w:rPr>
        <w:t xml:space="preserve"> </w:t>
      </w:r>
      <w:r w:rsidRPr="00A576EC">
        <w:rPr>
          <w:rFonts w:asciiTheme="minorHAnsi" w:hAnsiTheme="minorHAnsi" w:cstheme="minorHAnsi"/>
          <w:spacing w:val="-4"/>
        </w:rPr>
        <w:t>de</w:t>
      </w:r>
      <w:r w:rsidRPr="00A576EC">
        <w:rPr>
          <w:rFonts w:asciiTheme="minorHAnsi" w:hAnsiTheme="minorHAnsi" w:cstheme="minorHAnsi"/>
          <w:spacing w:val="-16"/>
        </w:rPr>
        <w:t xml:space="preserve"> </w:t>
      </w:r>
      <w:r w:rsidRPr="00A576EC">
        <w:rPr>
          <w:rFonts w:asciiTheme="minorHAnsi" w:hAnsiTheme="minorHAnsi" w:cstheme="minorHAnsi"/>
          <w:spacing w:val="-4"/>
        </w:rPr>
        <w:t>ce</w:t>
      </w:r>
      <w:r w:rsidRPr="00A576EC">
        <w:rPr>
          <w:rFonts w:asciiTheme="minorHAnsi" w:hAnsiTheme="minorHAnsi" w:cstheme="minorHAnsi"/>
          <w:spacing w:val="-15"/>
        </w:rPr>
        <w:t xml:space="preserve"> </w:t>
      </w:r>
      <w:r w:rsidRPr="00A576EC">
        <w:rPr>
          <w:rFonts w:asciiTheme="minorHAnsi" w:hAnsiTheme="minorHAnsi" w:cstheme="minorHAnsi"/>
          <w:spacing w:val="-4"/>
        </w:rPr>
        <w:t>dernier.</w:t>
      </w:r>
    </w:p>
    <w:p w14:paraId="4763B43D" w14:textId="77777777" w:rsidR="003D5B1E" w:rsidRPr="00A576EC" w:rsidRDefault="00104086">
      <w:pPr>
        <w:pStyle w:val="Paragraphedeliste"/>
        <w:numPr>
          <w:ilvl w:val="1"/>
          <w:numId w:val="3"/>
        </w:numPr>
        <w:tabs>
          <w:tab w:val="left" w:pos="478"/>
        </w:tabs>
        <w:ind w:left="478" w:hanging="359"/>
        <w:rPr>
          <w:rFonts w:asciiTheme="minorHAnsi" w:hAnsiTheme="minorHAnsi" w:cstheme="minorHAnsi"/>
          <w:b/>
          <w:sz w:val="24"/>
          <w:szCs w:val="24"/>
        </w:rPr>
      </w:pPr>
      <w:r w:rsidRPr="00A576EC">
        <w:rPr>
          <w:rFonts w:asciiTheme="minorHAnsi" w:hAnsiTheme="minorHAnsi" w:cstheme="minorHAnsi"/>
          <w:b/>
          <w:spacing w:val="-2"/>
          <w:sz w:val="24"/>
          <w:szCs w:val="24"/>
        </w:rPr>
        <w:t>Publication</w:t>
      </w:r>
    </w:p>
    <w:p w14:paraId="570657F5" w14:textId="77777777" w:rsidR="003D5B1E" w:rsidRPr="00A576EC" w:rsidRDefault="00104086">
      <w:pPr>
        <w:pStyle w:val="Corpsdetexte"/>
        <w:spacing w:before="282" w:line="276" w:lineRule="auto"/>
        <w:ind w:left="119" w:right="497"/>
        <w:jc w:val="both"/>
        <w:rPr>
          <w:rFonts w:asciiTheme="minorHAnsi" w:hAnsiTheme="minorHAnsi" w:cstheme="minorHAnsi"/>
        </w:rPr>
      </w:pPr>
      <w:r w:rsidRPr="00A576EC">
        <w:rPr>
          <w:rFonts w:asciiTheme="minorHAnsi" w:hAnsiTheme="minorHAnsi" w:cstheme="minorHAnsi"/>
        </w:rPr>
        <w:t>Chaque opportunité d’emploi est mise à la portée du publique suivant la régistration des offres d’emploi. Nos canaux de communications (site web</w:t>
      </w:r>
      <w:r w:rsidRPr="00A576EC">
        <w:rPr>
          <w:rFonts w:asciiTheme="minorHAnsi" w:hAnsiTheme="minorHAnsi" w:cstheme="minorHAnsi"/>
          <w:spacing w:val="-22"/>
        </w:rPr>
        <w:t xml:space="preserve"> </w:t>
      </w:r>
      <w:r w:rsidRPr="00A576EC">
        <w:rPr>
          <w:rFonts w:asciiTheme="minorHAnsi" w:hAnsiTheme="minorHAnsi" w:cstheme="minorHAnsi"/>
        </w:rPr>
        <w:t xml:space="preserve">: </w:t>
      </w:r>
      <w:hyperlink r:id="rId11">
        <w:r w:rsidRPr="00A576EC">
          <w:rPr>
            <w:rFonts w:asciiTheme="minorHAnsi" w:hAnsiTheme="minorHAnsi" w:cstheme="minorHAnsi"/>
            <w:color w:val="0000FF"/>
            <w:u w:val="single" w:color="0000FF"/>
          </w:rPr>
          <w:t>www.casameza.biz</w:t>
        </w:r>
      </w:hyperlink>
      <w:r w:rsidRPr="00A576EC">
        <w:rPr>
          <w:rFonts w:asciiTheme="minorHAnsi" w:hAnsiTheme="minorHAnsi" w:cstheme="minorHAnsi"/>
          <w:color w:val="0000FF"/>
        </w:rPr>
        <w:t xml:space="preserve"> </w:t>
      </w:r>
      <w:r w:rsidRPr="00A576EC">
        <w:rPr>
          <w:rFonts w:asciiTheme="minorHAnsi" w:hAnsiTheme="minorHAnsi" w:cstheme="minorHAnsi"/>
        </w:rPr>
        <w:t xml:space="preserve">, </w:t>
      </w:r>
      <w:proofErr w:type="spellStart"/>
      <w:r w:rsidRPr="00A576EC">
        <w:rPr>
          <w:rFonts w:asciiTheme="minorHAnsi" w:hAnsiTheme="minorHAnsi" w:cstheme="minorHAnsi"/>
          <w:color w:val="0000FF"/>
          <w:u w:val="single" w:color="0000FF"/>
        </w:rPr>
        <w:t>facebook</w:t>
      </w:r>
      <w:proofErr w:type="spellEnd"/>
      <w:r w:rsidRPr="00A576EC">
        <w:rPr>
          <w:rFonts w:asciiTheme="minorHAnsi" w:hAnsiTheme="minorHAnsi" w:cstheme="minorHAnsi"/>
          <w:color w:val="0000FF"/>
          <w:u w:val="single" w:color="0000FF"/>
        </w:rPr>
        <w:t xml:space="preserve"> </w:t>
      </w:r>
      <w:proofErr w:type="spellStart"/>
      <w:proofErr w:type="gramStart"/>
      <w:r w:rsidRPr="00A576EC">
        <w:rPr>
          <w:rFonts w:asciiTheme="minorHAnsi" w:hAnsiTheme="minorHAnsi" w:cstheme="minorHAnsi"/>
          <w:color w:val="0000FF"/>
          <w:u w:val="single" w:color="0000FF"/>
        </w:rPr>
        <w:t>casameza</w:t>
      </w:r>
      <w:proofErr w:type="spellEnd"/>
      <w:r w:rsidRPr="00A576EC">
        <w:rPr>
          <w:rFonts w:asciiTheme="minorHAnsi" w:hAnsiTheme="minorHAnsi" w:cstheme="minorHAnsi"/>
          <w:color w:val="0000FF"/>
        </w:rPr>
        <w:t xml:space="preserve"> </w:t>
      </w:r>
      <w:r w:rsidRPr="00A576EC">
        <w:rPr>
          <w:rFonts w:asciiTheme="minorHAnsi" w:hAnsiTheme="minorHAnsi" w:cstheme="minorHAnsi"/>
        </w:rPr>
        <w:t>,</w:t>
      </w:r>
      <w:proofErr w:type="gramEnd"/>
      <w:r w:rsidRPr="00A576EC">
        <w:rPr>
          <w:rFonts w:asciiTheme="minorHAnsi" w:hAnsiTheme="minorHAnsi" w:cstheme="minorHAnsi"/>
          <w:spacing w:val="40"/>
        </w:rPr>
        <w:t xml:space="preserve"> </w:t>
      </w:r>
      <w:r w:rsidRPr="00A576EC">
        <w:rPr>
          <w:rFonts w:asciiTheme="minorHAnsi" w:hAnsiTheme="minorHAnsi" w:cstheme="minorHAnsi"/>
          <w:color w:val="0000FF"/>
          <w:u w:val="single" w:color="0000FF"/>
        </w:rPr>
        <w:t>LinkedIn</w:t>
      </w:r>
      <w:r w:rsidRPr="00A576EC">
        <w:rPr>
          <w:rFonts w:asciiTheme="minorHAnsi" w:hAnsiTheme="minorHAnsi" w:cstheme="minorHAnsi"/>
          <w:color w:val="0000FF"/>
        </w:rPr>
        <w:t xml:space="preserve"> </w:t>
      </w:r>
      <w:r w:rsidRPr="00A576EC">
        <w:rPr>
          <w:rFonts w:asciiTheme="minorHAnsi" w:hAnsiTheme="minorHAnsi" w:cstheme="minorHAnsi"/>
        </w:rPr>
        <w:t xml:space="preserve">sont à la disposition du </w:t>
      </w:r>
      <w:r w:rsidRPr="00A576EC">
        <w:rPr>
          <w:rFonts w:asciiTheme="minorHAnsi" w:hAnsiTheme="minorHAnsi" w:cstheme="minorHAnsi"/>
          <w:spacing w:val="-2"/>
        </w:rPr>
        <w:t>publique</w:t>
      </w:r>
      <w:r w:rsidRPr="00A576EC">
        <w:rPr>
          <w:rFonts w:asciiTheme="minorHAnsi" w:hAnsiTheme="minorHAnsi" w:cstheme="minorHAnsi"/>
          <w:spacing w:val="-20"/>
        </w:rPr>
        <w:t xml:space="preserve"> </w:t>
      </w:r>
      <w:r w:rsidRPr="00A576EC">
        <w:rPr>
          <w:rFonts w:asciiTheme="minorHAnsi" w:hAnsiTheme="minorHAnsi" w:cstheme="minorHAnsi"/>
          <w:spacing w:val="-2"/>
        </w:rPr>
        <w:t>;</w:t>
      </w:r>
      <w:r w:rsidRPr="00A576EC">
        <w:rPr>
          <w:rFonts w:asciiTheme="minorHAnsi" w:hAnsiTheme="minorHAnsi" w:cstheme="minorHAnsi"/>
          <w:spacing w:val="-19"/>
        </w:rPr>
        <w:t xml:space="preserve"> </w:t>
      </w:r>
      <w:r w:rsidRPr="00A576EC">
        <w:rPr>
          <w:rFonts w:asciiTheme="minorHAnsi" w:hAnsiTheme="minorHAnsi" w:cstheme="minorHAnsi"/>
          <w:spacing w:val="-2"/>
        </w:rPr>
        <w:t>Nous</w:t>
      </w:r>
      <w:r w:rsidRPr="00A576EC">
        <w:rPr>
          <w:rFonts w:asciiTheme="minorHAnsi" w:hAnsiTheme="minorHAnsi" w:cstheme="minorHAnsi"/>
          <w:spacing w:val="-19"/>
        </w:rPr>
        <w:t xml:space="preserve"> </w:t>
      </w:r>
      <w:r w:rsidRPr="00A576EC">
        <w:rPr>
          <w:rFonts w:asciiTheme="minorHAnsi" w:hAnsiTheme="minorHAnsi" w:cstheme="minorHAnsi"/>
          <w:spacing w:val="-2"/>
        </w:rPr>
        <w:t>diffusons</w:t>
      </w:r>
      <w:r w:rsidRPr="00A576EC">
        <w:rPr>
          <w:rFonts w:asciiTheme="minorHAnsi" w:hAnsiTheme="minorHAnsi" w:cstheme="minorHAnsi"/>
          <w:spacing w:val="-19"/>
        </w:rPr>
        <w:t xml:space="preserve"> </w:t>
      </w:r>
      <w:r w:rsidRPr="00A576EC">
        <w:rPr>
          <w:rFonts w:asciiTheme="minorHAnsi" w:hAnsiTheme="minorHAnsi" w:cstheme="minorHAnsi"/>
          <w:spacing w:val="-2"/>
        </w:rPr>
        <w:t>des</w:t>
      </w:r>
      <w:r w:rsidRPr="00A576EC">
        <w:rPr>
          <w:rFonts w:asciiTheme="minorHAnsi" w:hAnsiTheme="minorHAnsi" w:cstheme="minorHAnsi"/>
          <w:spacing w:val="-19"/>
        </w:rPr>
        <w:t xml:space="preserve"> </w:t>
      </w:r>
      <w:r w:rsidRPr="00A576EC">
        <w:rPr>
          <w:rFonts w:asciiTheme="minorHAnsi" w:hAnsiTheme="minorHAnsi" w:cstheme="minorHAnsi"/>
          <w:spacing w:val="-2"/>
        </w:rPr>
        <w:t>communiques</w:t>
      </w:r>
      <w:r w:rsidRPr="00A576EC">
        <w:rPr>
          <w:rFonts w:asciiTheme="minorHAnsi" w:hAnsiTheme="minorHAnsi" w:cstheme="minorHAnsi"/>
          <w:spacing w:val="-19"/>
        </w:rPr>
        <w:t xml:space="preserve"> </w:t>
      </w:r>
      <w:r w:rsidRPr="00C74702">
        <w:rPr>
          <w:rFonts w:asciiTheme="minorHAnsi" w:hAnsiTheme="minorHAnsi" w:cstheme="minorHAnsi"/>
          <w:spacing w:val="-19"/>
        </w:rPr>
        <w:t>dans les journeaux ou sur les r</w:t>
      </w:r>
      <w:r w:rsidRPr="00A576EC">
        <w:rPr>
          <w:rFonts w:asciiTheme="minorHAnsi" w:hAnsiTheme="minorHAnsi" w:cstheme="minorHAnsi"/>
          <w:spacing w:val="-2"/>
        </w:rPr>
        <w:t>adios</w:t>
      </w:r>
      <w:r w:rsidRPr="00A576EC">
        <w:rPr>
          <w:rFonts w:asciiTheme="minorHAnsi" w:hAnsiTheme="minorHAnsi" w:cstheme="minorHAnsi"/>
          <w:spacing w:val="-19"/>
        </w:rPr>
        <w:t xml:space="preserve"> </w:t>
      </w:r>
      <w:r w:rsidRPr="00A576EC">
        <w:rPr>
          <w:rFonts w:asciiTheme="minorHAnsi" w:hAnsiTheme="minorHAnsi" w:cstheme="minorHAnsi"/>
          <w:spacing w:val="-2"/>
        </w:rPr>
        <w:t>si</w:t>
      </w:r>
      <w:r w:rsidRPr="00A576EC">
        <w:rPr>
          <w:rFonts w:asciiTheme="minorHAnsi" w:hAnsiTheme="minorHAnsi" w:cstheme="minorHAnsi"/>
          <w:spacing w:val="-19"/>
        </w:rPr>
        <w:t xml:space="preserve"> </w:t>
      </w:r>
      <w:r w:rsidRPr="00A576EC">
        <w:rPr>
          <w:rFonts w:asciiTheme="minorHAnsi" w:hAnsiTheme="minorHAnsi" w:cstheme="minorHAnsi"/>
          <w:spacing w:val="-2"/>
        </w:rPr>
        <w:t>nécessaire.</w:t>
      </w:r>
    </w:p>
    <w:p w14:paraId="29693D01" w14:textId="77777777" w:rsidR="003D5B1E" w:rsidRPr="00A576EC" w:rsidRDefault="00104086">
      <w:pPr>
        <w:pStyle w:val="Corpsdetexte"/>
        <w:spacing w:before="240" w:line="276" w:lineRule="auto"/>
        <w:ind w:left="119" w:right="512"/>
        <w:jc w:val="both"/>
        <w:rPr>
          <w:rFonts w:asciiTheme="minorHAnsi" w:hAnsiTheme="minorHAnsi" w:cstheme="minorHAnsi"/>
        </w:rPr>
      </w:pPr>
      <w:r w:rsidRPr="00A576EC">
        <w:rPr>
          <w:rFonts w:asciiTheme="minorHAnsi" w:hAnsiTheme="minorHAnsi" w:cstheme="minorHAnsi"/>
          <w:spacing w:val="-6"/>
        </w:rPr>
        <w:t>Nous</w:t>
      </w:r>
      <w:r w:rsidRPr="00A576EC">
        <w:rPr>
          <w:rFonts w:asciiTheme="minorHAnsi" w:hAnsiTheme="minorHAnsi" w:cstheme="minorHAnsi"/>
          <w:spacing w:val="-11"/>
        </w:rPr>
        <w:t xml:space="preserve"> </w:t>
      </w:r>
      <w:r w:rsidRPr="00A576EC">
        <w:rPr>
          <w:rFonts w:asciiTheme="minorHAnsi" w:hAnsiTheme="minorHAnsi" w:cstheme="minorHAnsi"/>
          <w:spacing w:val="-6"/>
        </w:rPr>
        <w:t>recevons</w:t>
      </w:r>
      <w:r w:rsidRPr="00A576EC">
        <w:rPr>
          <w:rFonts w:asciiTheme="minorHAnsi" w:hAnsiTheme="minorHAnsi" w:cstheme="minorHAnsi"/>
          <w:spacing w:val="-11"/>
        </w:rPr>
        <w:t xml:space="preserve"> </w:t>
      </w:r>
      <w:r w:rsidRPr="00A576EC">
        <w:rPr>
          <w:rFonts w:asciiTheme="minorHAnsi" w:hAnsiTheme="minorHAnsi" w:cstheme="minorHAnsi"/>
          <w:spacing w:val="-6"/>
        </w:rPr>
        <w:t>les</w:t>
      </w:r>
      <w:r w:rsidRPr="00A576EC">
        <w:rPr>
          <w:rFonts w:asciiTheme="minorHAnsi" w:hAnsiTheme="minorHAnsi" w:cstheme="minorHAnsi"/>
          <w:spacing w:val="-12"/>
        </w:rPr>
        <w:t xml:space="preserve"> </w:t>
      </w:r>
      <w:r w:rsidRPr="00A576EC">
        <w:rPr>
          <w:rFonts w:asciiTheme="minorHAnsi" w:hAnsiTheme="minorHAnsi" w:cstheme="minorHAnsi"/>
          <w:spacing w:val="-6"/>
        </w:rPr>
        <w:t>applications</w:t>
      </w:r>
      <w:r w:rsidRPr="00A576EC">
        <w:rPr>
          <w:rFonts w:asciiTheme="minorHAnsi" w:hAnsiTheme="minorHAnsi" w:cstheme="minorHAnsi"/>
          <w:spacing w:val="-11"/>
        </w:rPr>
        <w:t xml:space="preserve"> </w:t>
      </w:r>
      <w:r w:rsidRPr="00A576EC">
        <w:rPr>
          <w:rFonts w:asciiTheme="minorHAnsi" w:hAnsiTheme="minorHAnsi" w:cstheme="minorHAnsi"/>
          <w:spacing w:val="-6"/>
        </w:rPr>
        <w:t>des</w:t>
      </w:r>
      <w:r w:rsidRPr="00A576EC">
        <w:rPr>
          <w:rFonts w:asciiTheme="minorHAnsi" w:hAnsiTheme="minorHAnsi" w:cstheme="minorHAnsi"/>
          <w:spacing w:val="-12"/>
        </w:rPr>
        <w:t xml:space="preserve"> </w:t>
      </w:r>
      <w:r w:rsidRPr="00A576EC">
        <w:rPr>
          <w:rFonts w:asciiTheme="minorHAnsi" w:hAnsiTheme="minorHAnsi" w:cstheme="minorHAnsi"/>
          <w:spacing w:val="-6"/>
        </w:rPr>
        <w:t>candidats</w:t>
      </w:r>
      <w:r w:rsidRPr="00A576EC">
        <w:rPr>
          <w:rFonts w:asciiTheme="minorHAnsi" w:hAnsiTheme="minorHAnsi" w:cstheme="minorHAnsi"/>
          <w:spacing w:val="-14"/>
        </w:rPr>
        <w:t xml:space="preserve"> </w:t>
      </w:r>
      <w:r w:rsidRPr="00A576EC">
        <w:rPr>
          <w:rFonts w:asciiTheme="minorHAnsi" w:hAnsiTheme="minorHAnsi" w:cstheme="minorHAnsi"/>
          <w:spacing w:val="-6"/>
        </w:rPr>
        <w:t>en</w:t>
      </w:r>
      <w:r w:rsidRPr="00A576EC">
        <w:rPr>
          <w:rFonts w:asciiTheme="minorHAnsi" w:hAnsiTheme="minorHAnsi" w:cstheme="minorHAnsi"/>
          <w:spacing w:val="-12"/>
        </w:rPr>
        <w:t xml:space="preserve"> </w:t>
      </w:r>
      <w:r w:rsidRPr="00A576EC">
        <w:rPr>
          <w:rFonts w:asciiTheme="minorHAnsi" w:hAnsiTheme="minorHAnsi" w:cstheme="minorHAnsi"/>
          <w:spacing w:val="-6"/>
        </w:rPr>
        <w:t>ligne</w:t>
      </w:r>
      <w:r w:rsidRPr="00A576EC">
        <w:rPr>
          <w:rFonts w:asciiTheme="minorHAnsi" w:hAnsiTheme="minorHAnsi" w:cstheme="minorHAnsi"/>
          <w:spacing w:val="-14"/>
        </w:rPr>
        <w:t xml:space="preserve"> </w:t>
      </w:r>
      <w:r w:rsidRPr="00A576EC">
        <w:rPr>
          <w:rFonts w:asciiTheme="minorHAnsi" w:hAnsiTheme="minorHAnsi" w:cstheme="minorHAnsi"/>
          <w:spacing w:val="-6"/>
        </w:rPr>
        <w:t>et</w:t>
      </w:r>
      <w:r w:rsidRPr="00A576EC">
        <w:rPr>
          <w:rFonts w:asciiTheme="minorHAnsi" w:hAnsiTheme="minorHAnsi" w:cstheme="minorHAnsi"/>
          <w:spacing w:val="-11"/>
        </w:rPr>
        <w:t xml:space="preserve"> </w:t>
      </w:r>
      <w:r w:rsidRPr="00A576EC">
        <w:rPr>
          <w:rFonts w:asciiTheme="minorHAnsi" w:hAnsiTheme="minorHAnsi" w:cstheme="minorHAnsi"/>
          <w:spacing w:val="-6"/>
        </w:rPr>
        <w:t>physiquement</w:t>
      </w:r>
      <w:r w:rsidRPr="00A576EC">
        <w:rPr>
          <w:rFonts w:asciiTheme="minorHAnsi" w:hAnsiTheme="minorHAnsi" w:cstheme="minorHAnsi"/>
          <w:spacing w:val="-11"/>
        </w:rPr>
        <w:t xml:space="preserve"> </w:t>
      </w:r>
      <w:r w:rsidRPr="00A576EC">
        <w:rPr>
          <w:rFonts w:asciiTheme="minorHAnsi" w:hAnsiTheme="minorHAnsi" w:cstheme="minorHAnsi"/>
          <w:spacing w:val="-6"/>
        </w:rPr>
        <w:t>dans</w:t>
      </w:r>
      <w:r w:rsidRPr="00A576EC">
        <w:rPr>
          <w:rFonts w:asciiTheme="minorHAnsi" w:hAnsiTheme="minorHAnsi" w:cstheme="minorHAnsi"/>
          <w:spacing w:val="-11"/>
        </w:rPr>
        <w:t xml:space="preserve"> </w:t>
      </w:r>
      <w:r w:rsidRPr="00A576EC">
        <w:rPr>
          <w:rFonts w:asciiTheme="minorHAnsi" w:hAnsiTheme="minorHAnsi" w:cstheme="minorHAnsi"/>
          <w:spacing w:val="-6"/>
        </w:rPr>
        <w:t xml:space="preserve">une </w:t>
      </w:r>
      <w:r w:rsidRPr="00A576EC">
        <w:rPr>
          <w:rFonts w:asciiTheme="minorHAnsi" w:hAnsiTheme="minorHAnsi" w:cstheme="minorHAnsi"/>
        </w:rPr>
        <w:t>enveloppe fermée.</w:t>
      </w:r>
    </w:p>
    <w:p w14:paraId="45561186" w14:textId="77777777" w:rsidR="003D5B1E" w:rsidRPr="00A576EC" w:rsidRDefault="00104086">
      <w:pPr>
        <w:pStyle w:val="Paragraphedeliste"/>
        <w:numPr>
          <w:ilvl w:val="1"/>
          <w:numId w:val="3"/>
        </w:numPr>
        <w:tabs>
          <w:tab w:val="left" w:pos="478"/>
        </w:tabs>
        <w:spacing w:before="241"/>
        <w:ind w:left="478" w:hanging="359"/>
        <w:rPr>
          <w:rFonts w:asciiTheme="minorHAnsi" w:hAnsiTheme="minorHAnsi" w:cstheme="minorHAnsi"/>
          <w:b/>
          <w:sz w:val="24"/>
          <w:szCs w:val="24"/>
        </w:rPr>
      </w:pPr>
      <w:r w:rsidRPr="00A576EC">
        <w:rPr>
          <w:rFonts w:asciiTheme="minorHAnsi" w:hAnsiTheme="minorHAnsi" w:cstheme="minorHAnsi"/>
          <w:b/>
          <w:spacing w:val="-8"/>
          <w:sz w:val="24"/>
          <w:szCs w:val="24"/>
        </w:rPr>
        <w:t>Triage</w:t>
      </w:r>
      <w:r w:rsidRPr="00A576EC">
        <w:rPr>
          <w:rFonts w:asciiTheme="minorHAnsi" w:hAnsiTheme="minorHAnsi" w:cstheme="minorHAnsi"/>
          <w:b/>
          <w:spacing w:val="-11"/>
          <w:sz w:val="24"/>
          <w:szCs w:val="24"/>
        </w:rPr>
        <w:t xml:space="preserve"> </w:t>
      </w:r>
      <w:r w:rsidRPr="00A576EC">
        <w:rPr>
          <w:rFonts w:asciiTheme="minorHAnsi" w:hAnsiTheme="minorHAnsi" w:cstheme="minorHAnsi"/>
          <w:b/>
          <w:spacing w:val="-8"/>
          <w:sz w:val="24"/>
          <w:szCs w:val="24"/>
        </w:rPr>
        <w:t>des</w:t>
      </w:r>
      <w:r w:rsidRPr="00A576EC">
        <w:rPr>
          <w:rFonts w:asciiTheme="minorHAnsi" w:hAnsiTheme="minorHAnsi" w:cstheme="minorHAnsi"/>
          <w:b/>
          <w:spacing w:val="-11"/>
          <w:sz w:val="24"/>
          <w:szCs w:val="24"/>
        </w:rPr>
        <w:t xml:space="preserve"> </w:t>
      </w:r>
      <w:r w:rsidRPr="00A576EC">
        <w:rPr>
          <w:rFonts w:asciiTheme="minorHAnsi" w:hAnsiTheme="minorHAnsi" w:cstheme="minorHAnsi"/>
          <w:b/>
          <w:spacing w:val="-8"/>
          <w:sz w:val="24"/>
          <w:szCs w:val="24"/>
        </w:rPr>
        <w:t>Candidats</w:t>
      </w:r>
    </w:p>
    <w:p w14:paraId="11EB2A6F" w14:textId="77777777" w:rsidR="003D5B1E" w:rsidRPr="00A576EC" w:rsidRDefault="00104086">
      <w:pPr>
        <w:pStyle w:val="Corpsdetexte"/>
        <w:spacing w:before="285" w:line="276" w:lineRule="auto"/>
        <w:ind w:left="119" w:right="500"/>
        <w:jc w:val="both"/>
        <w:rPr>
          <w:rFonts w:asciiTheme="minorHAnsi" w:hAnsiTheme="minorHAnsi" w:cstheme="minorHAnsi"/>
        </w:rPr>
      </w:pPr>
      <w:r w:rsidRPr="00A576EC">
        <w:rPr>
          <w:rFonts w:asciiTheme="minorHAnsi" w:hAnsiTheme="minorHAnsi" w:cstheme="minorHAnsi"/>
          <w:spacing w:val="-4"/>
        </w:rPr>
        <w:t>Les</w:t>
      </w:r>
      <w:r w:rsidRPr="00A576EC">
        <w:rPr>
          <w:rFonts w:asciiTheme="minorHAnsi" w:hAnsiTheme="minorHAnsi" w:cstheme="minorHAnsi"/>
          <w:spacing w:val="-16"/>
        </w:rPr>
        <w:t xml:space="preserve"> </w:t>
      </w:r>
      <w:proofErr w:type="spellStart"/>
      <w:r w:rsidRPr="00A576EC">
        <w:rPr>
          <w:rFonts w:asciiTheme="minorHAnsi" w:hAnsiTheme="minorHAnsi" w:cstheme="minorHAnsi"/>
          <w:spacing w:val="-4"/>
        </w:rPr>
        <w:t>CVs</w:t>
      </w:r>
      <w:proofErr w:type="spellEnd"/>
      <w:r w:rsidRPr="00A576EC">
        <w:rPr>
          <w:rFonts w:asciiTheme="minorHAnsi" w:hAnsiTheme="minorHAnsi" w:cstheme="minorHAnsi"/>
          <w:spacing w:val="-14"/>
        </w:rPr>
        <w:t xml:space="preserve"> </w:t>
      </w:r>
      <w:r w:rsidRPr="00A576EC">
        <w:rPr>
          <w:rFonts w:asciiTheme="minorHAnsi" w:hAnsiTheme="minorHAnsi" w:cstheme="minorHAnsi"/>
          <w:spacing w:val="-4"/>
        </w:rPr>
        <w:t>reçus</w:t>
      </w:r>
      <w:r w:rsidRPr="00A576EC">
        <w:rPr>
          <w:rFonts w:asciiTheme="minorHAnsi" w:hAnsiTheme="minorHAnsi" w:cstheme="minorHAnsi"/>
          <w:spacing w:val="-14"/>
        </w:rPr>
        <w:t xml:space="preserve"> </w:t>
      </w:r>
      <w:r w:rsidRPr="00A576EC">
        <w:rPr>
          <w:rFonts w:asciiTheme="minorHAnsi" w:hAnsiTheme="minorHAnsi" w:cstheme="minorHAnsi"/>
          <w:spacing w:val="-4"/>
        </w:rPr>
        <w:t>sont</w:t>
      </w:r>
      <w:r w:rsidRPr="00A576EC">
        <w:rPr>
          <w:rFonts w:asciiTheme="minorHAnsi" w:hAnsiTheme="minorHAnsi" w:cstheme="minorHAnsi"/>
          <w:spacing w:val="-16"/>
        </w:rPr>
        <w:t xml:space="preserve"> </w:t>
      </w:r>
      <w:r w:rsidRPr="00A576EC">
        <w:rPr>
          <w:rFonts w:asciiTheme="minorHAnsi" w:hAnsiTheme="minorHAnsi" w:cstheme="minorHAnsi"/>
          <w:spacing w:val="-4"/>
        </w:rPr>
        <w:t>triés</w:t>
      </w:r>
      <w:r w:rsidRPr="00A576EC">
        <w:rPr>
          <w:rFonts w:asciiTheme="minorHAnsi" w:hAnsiTheme="minorHAnsi" w:cstheme="minorHAnsi"/>
          <w:spacing w:val="-16"/>
        </w:rPr>
        <w:t xml:space="preserve"> </w:t>
      </w:r>
      <w:r w:rsidRPr="00A576EC">
        <w:rPr>
          <w:rFonts w:asciiTheme="minorHAnsi" w:hAnsiTheme="minorHAnsi" w:cstheme="minorHAnsi"/>
          <w:spacing w:val="-4"/>
        </w:rPr>
        <w:t>et</w:t>
      </w:r>
      <w:r w:rsidRPr="00A576EC">
        <w:rPr>
          <w:rFonts w:asciiTheme="minorHAnsi" w:hAnsiTheme="minorHAnsi" w:cstheme="minorHAnsi"/>
          <w:spacing w:val="-16"/>
        </w:rPr>
        <w:t xml:space="preserve"> </w:t>
      </w:r>
      <w:r w:rsidRPr="00A576EC">
        <w:rPr>
          <w:rFonts w:asciiTheme="minorHAnsi" w:hAnsiTheme="minorHAnsi" w:cstheme="minorHAnsi"/>
          <w:spacing w:val="-4"/>
        </w:rPr>
        <w:t>classées</w:t>
      </w:r>
      <w:r w:rsidRPr="00A576EC">
        <w:rPr>
          <w:rFonts w:asciiTheme="minorHAnsi" w:hAnsiTheme="minorHAnsi" w:cstheme="minorHAnsi"/>
          <w:spacing w:val="-16"/>
        </w:rPr>
        <w:t xml:space="preserve"> </w:t>
      </w:r>
      <w:r w:rsidRPr="00A576EC">
        <w:rPr>
          <w:rFonts w:asciiTheme="minorHAnsi" w:hAnsiTheme="minorHAnsi" w:cstheme="minorHAnsi"/>
          <w:spacing w:val="-4"/>
        </w:rPr>
        <w:t>en</w:t>
      </w:r>
      <w:r w:rsidRPr="00A576EC">
        <w:rPr>
          <w:rFonts w:asciiTheme="minorHAnsi" w:hAnsiTheme="minorHAnsi" w:cstheme="minorHAnsi"/>
          <w:spacing w:val="-13"/>
        </w:rPr>
        <w:t xml:space="preserve"> </w:t>
      </w:r>
      <w:r w:rsidRPr="00A576EC">
        <w:rPr>
          <w:rFonts w:asciiTheme="minorHAnsi" w:hAnsiTheme="minorHAnsi" w:cstheme="minorHAnsi"/>
          <w:spacing w:val="-4"/>
        </w:rPr>
        <w:t>catégories</w:t>
      </w:r>
      <w:r w:rsidRPr="00A576EC">
        <w:rPr>
          <w:rFonts w:asciiTheme="minorHAnsi" w:hAnsiTheme="minorHAnsi" w:cstheme="minorHAnsi"/>
          <w:spacing w:val="-14"/>
        </w:rPr>
        <w:t xml:space="preserve"> </w:t>
      </w:r>
      <w:r w:rsidRPr="00A576EC">
        <w:rPr>
          <w:rFonts w:asciiTheme="minorHAnsi" w:hAnsiTheme="minorHAnsi" w:cstheme="minorHAnsi"/>
          <w:spacing w:val="-4"/>
        </w:rPr>
        <w:t>suivant</w:t>
      </w:r>
      <w:r w:rsidRPr="00A576EC">
        <w:rPr>
          <w:rFonts w:asciiTheme="minorHAnsi" w:hAnsiTheme="minorHAnsi" w:cstheme="minorHAnsi"/>
          <w:spacing w:val="-14"/>
        </w:rPr>
        <w:t xml:space="preserve"> </w:t>
      </w:r>
      <w:r w:rsidRPr="00A576EC">
        <w:rPr>
          <w:rFonts w:asciiTheme="minorHAnsi" w:hAnsiTheme="minorHAnsi" w:cstheme="minorHAnsi"/>
          <w:spacing w:val="-4"/>
        </w:rPr>
        <w:t>les</w:t>
      </w:r>
      <w:r w:rsidRPr="00A576EC">
        <w:rPr>
          <w:rFonts w:asciiTheme="minorHAnsi" w:hAnsiTheme="minorHAnsi" w:cstheme="minorHAnsi"/>
          <w:spacing w:val="-14"/>
        </w:rPr>
        <w:t xml:space="preserve"> </w:t>
      </w:r>
      <w:r w:rsidRPr="00A576EC">
        <w:rPr>
          <w:rFonts w:asciiTheme="minorHAnsi" w:hAnsiTheme="minorHAnsi" w:cstheme="minorHAnsi"/>
          <w:spacing w:val="-4"/>
        </w:rPr>
        <w:t>critères</w:t>
      </w:r>
      <w:r w:rsidRPr="00A576EC">
        <w:rPr>
          <w:rFonts w:asciiTheme="minorHAnsi" w:hAnsiTheme="minorHAnsi" w:cstheme="minorHAnsi"/>
          <w:spacing w:val="-14"/>
        </w:rPr>
        <w:t xml:space="preserve"> </w:t>
      </w:r>
      <w:r w:rsidRPr="00A576EC">
        <w:rPr>
          <w:rFonts w:asciiTheme="minorHAnsi" w:hAnsiTheme="minorHAnsi" w:cstheme="minorHAnsi"/>
          <w:spacing w:val="-4"/>
        </w:rPr>
        <w:t>du</w:t>
      </w:r>
      <w:r w:rsidRPr="00A576EC">
        <w:rPr>
          <w:rFonts w:asciiTheme="minorHAnsi" w:hAnsiTheme="minorHAnsi" w:cstheme="minorHAnsi"/>
          <w:spacing w:val="-15"/>
        </w:rPr>
        <w:t xml:space="preserve"> </w:t>
      </w:r>
      <w:r w:rsidRPr="00A576EC">
        <w:rPr>
          <w:rFonts w:asciiTheme="minorHAnsi" w:hAnsiTheme="minorHAnsi" w:cstheme="minorHAnsi"/>
          <w:spacing w:val="-4"/>
        </w:rPr>
        <w:t xml:space="preserve">poste </w:t>
      </w:r>
      <w:r w:rsidRPr="00A576EC">
        <w:rPr>
          <w:rFonts w:asciiTheme="minorHAnsi" w:hAnsiTheme="minorHAnsi" w:cstheme="minorHAnsi"/>
        </w:rPr>
        <w:t>vacant</w:t>
      </w:r>
      <w:r w:rsidRPr="00A576EC">
        <w:rPr>
          <w:rFonts w:asciiTheme="minorHAnsi" w:hAnsiTheme="minorHAnsi" w:cstheme="minorHAnsi"/>
          <w:spacing w:val="-1"/>
        </w:rPr>
        <w:t xml:space="preserve"> </w:t>
      </w:r>
      <w:r w:rsidRPr="00A576EC">
        <w:rPr>
          <w:rFonts w:asciiTheme="minorHAnsi" w:hAnsiTheme="minorHAnsi" w:cstheme="minorHAnsi"/>
        </w:rPr>
        <w:t>ainsi</w:t>
      </w:r>
      <w:r w:rsidRPr="00A576EC">
        <w:rPr>
          <w:rFonts w:asciiTheme="minorHAnsi" w:hAnsiTheme="minorHAnsi" w:cstheme="minorHAnsi"/>
          <w:spacing w:val="-2"/>
        </w:rPr>
        <w:t xml:space="preserve"> </w:t>
      </w:r>
      <w:r w:rsidRPr="00A576EC">
        <w:rPr>
          <w:rFonts w:asciiTheme="minorHAnsi" w:hAnsiTheme="minorHAnsi" w:cstheme="minorHAnsi"/>
        </w:rPr>
        <w:t>que les</w:t>
      </w:r>
      <w:r w:rsidRPr="00A576EC">
        <w:rPr>
          <w:rFonts w:asciiTheme="minorHAnsi" w:hAnsiTheme="minorHAnsi" w:cstheme="minorHAnsi"/>
          <w:spacing w:val="-1"/>
        </w:rPr>
        <w:t xml:space="preserve"> </w:t>
      </w:r>
      <w:r w:rsidRPr="00A576EC">
        <w:rPr>
          <w:rFonts w:asciiTheme="minorHAnsi" w:hAnsiTheme="minorHAnsi" w:cstheme="minorHAnsi"/>
        </w:rPr>
        <w:t>qualifications et les</w:t>
      </w:r>
      <w:r w:rsidRPr="00A576EC">
        <w:rPr>
          <w:rFonts w:asciiTheme="minorHAnsi" w:hAnsiTheme="minorHAnsi" w:cstheme="minorHAnsi"/>
          <w:spacing w:val="-1"/>
        </w:rPr>
        <w:t xml:space="preserve"> </w:t>
      </w:r>
      <w:r w:rsidRPr="00A576EC">
        <w:rPr>
          <w:rFonts w:asciiTheme="minorHAnsi" w:hAnsiTheme="minorHAnsi" w:cstheme="minorHAnsi"/>
        </w:rPr>
        <w:t>compétences des</w:t>
      </w:r>
      <w:r w:rsidRPr="00A576EC">
        <w:rPr>
          <w:rFonts w:asciiTheme="minorHAnsi" w:hAnsiTheme="minorHAnsi" w:cstheme="minorHAnsi"/>
          <w:spacing w:val="-1"/>
        </w:rPr>
        <w:t xml:space="preserve"> </w:t>
      </w:r>
      <w:r w:rsidRPr="00A576EC">
        <w:rPr>
          <w:rFonts w:asciiTheme="minorHAnsi" w:hAnsiTheme="minorHAnsi" w:cstheme="minorHAnsi"/>
        </w:rPr>
        <w:t>candidats.</w:t>
      </w:r>
      <w:r w:rsidRPr="00A576EC">
        <w:rPr>
          <w:rFonts w:asciiTheme="minorHAnsi" w:hAnsiTheme="minorHAnsi" w:cstheme="minorHAnsi"/>
          <w:spacing w:val="-2"/>
        </w:rPr>
        <w:t xml:space="preserve"> </w:t>
      </w:r>
      <w:r w:rsidRPr="00A576EC">
        <w:rPr>
          <w:rFonts w:asciiTheme="minorHAnsi" w:hAnsiTheme="minorHAnsi" w:cstheme="minorHAnsi"/>
        </w:rPr>
        <w:t xml:space="preserve">Lors du </w:t>
      </w:r>
      <w:r w:rsidRPr="00A576EC">
        <w:rPr>
          <w:rFonts w:asciiTheme="minorHAnsi" w:hAnsiTheme="minorHAnsi" w:cstheme="minorHAnsi"/>
          <w:spacing w:val="-6"/>
        </w:rPr>
        <w:t>triage</w:t>
      </w:r>
      <w:r w:rsidRPr="00A576EC">
        <w:rPr>
          <w:rFonts w:asciiTheme="minorHAnsi" w:hAnsiTheme="minorHAnsi" w:cstheme="minorHAnsi"/>
          <w:spacing w:val="-11"/>
        </w:rPr>
        <w:t xml:space="preserve"> </w:t>
      </w:r>
      <w:r w:rsidRPr="00A576EC">
        <w:rPr>
          <w:rFonts w:asciiTheme="minorHAnsi" w:hAnsiTheme="minorHAnsi" w:cstheme="minorHAnsi"/>
          <w:spacing w:val="-6"/>
        </w:rPr>
        <w:t>nous</w:t>
      </w:r>
      <w:r w:rsidRPr="00A576EC">
        <w:rPr>
          <w:rFonts w:asciiTheme="minorHAnsi" w:hAnsiTheme="minorHAnsi" w:cstheme="minorHAnsi"/>
          <w:spacing w:val="-9"/>
        </w:rPr>
        <w:t xml:space="preserve"> </w:t>
      </w:r>
      <w:r w:rsidRPr="00A576EC">
        <w:rPr>
          <w:rFonts w:asciiTheme="minorHAnsi" w:hAnsiTheme="minorHAnsi" w:cstheme="minorHAnsi"/>
          <w:spacing w:val="-6"/>
        </w:rPr>
        <w:t>ajoutons</w:t>
      </w:r>
      <w:r w:rsidRPr="00A576EC">
        <w:rPr>
          <w:rFonts w:asciiTheme="minorHAnsi" w:hAnsiTheme="minorHAnsi" w:cstheme="minorHAnsi"/>
          <w:spacing w:val="-11"/>
        </w:rPr>
        <w:t xml:space="preserve"> </w:t>
      </w:r>
      <w:r w:rsidRPr="00A576EC">
        <w:rPr>
          <w:rFonts w:asciiTheme="minorHAnsi" w:hAnsiTheme="minorHAnsi" w:cstheme="minorHAnsi"/>
          <w:spacing w:val="-6"/>
        </w:rPr>
        <w:t>les</w:t>
      </w:r>
      <w:r w:rsidRPr="00A576EC">
        <w:rPr>
          <w:rFonts w:asciiTheme="minorHAnsi" w:hAnsiTheme="minorHAnsi" w:cstheme="minorHAnsi"/>
          <w:spacing w:val="-11"/>
        </w:rPr>
        <w:t xml:space="preserve"> </w:t>
      </w:r>
      <w:r w:rsidRPr="00A576EC">
        <w:rPr>
          <w:rFonts w:asciiTheme="minorHAnsi" w:hAnsiTheme="minorHAnsi" w:cstheme="minorHAnsi"/>
          <w:spacing w:val="-6"/>
        </w:rPr>
        <w:t>dossiers</w:t>
      </w:r>
      <w:r w:rsidRPr="00A576EC">
        <w:rPr>
          <w:rFonts w:asciiTheme="minorHAnsi" w:hAnsiTheme="minorHAnsi" w:cstheme="minorHAnsi"/>
          <w:spacing w:val="-11"/>
        </w:rPr>
        <w:t xml:space="preserve"> </w:t>
      </w:r>
      <w:r w:rsidRPr="00A576EC">
        <w:rPr>
          <w:rFonts w:asciiTheme="minorHAnsi" w:hAnsiTheme="minorHAnsi" w:cstheme="minorHAnsi"/>
          <w:spacing w:val="-6"/>
        </w:rPr>
        <w:t>(</w:t>
      </w:r>
      <w:proofErr w:type="spellStart"/>
      <w:r w:rsidRPr="00A576EC">
        <w:rPr>
          <w:rFonts w:asciiTheme="minorHAnsi" w:hAnsiTheme="minorHAnsi" w:cstheme="minorHAnsi"/>
          <w:spacing w:val="-6"/>
        </w:rPr>
        <w:t>CVs</w:t>
      </w:r>
      <w:proofErr w:type="spellEnd"/>
      <w:r w:rsidRPr="00A576EC">
        <w:rPr>
          <w:rFonts w:asciiTheme="minorHAnsi" w:hAnsiTheme="minorHAnsi" w:cstheme="minorHAnsi"/>
          <w:spacing w:val="-6"/>
        </w:rPr>
        <w:t>)</w:t>
      </w:r>
      <w:r w:rsidRPr="00A576EC">
        <w:rPr>
          <w:rFonts w:asciiTheme="minorHAnsi" w:hAnsiTheme="minorHAnsi" w:cstheme="minorHAnsi"/>
          <w:spacing w:val="-10"/>
        </w:rPr>
        <w:t xml:space="preserve"> </w:t>
      </w:r>
      <w:r w:rsidRPr="00A576EC">
        <w:rPr>
          <w:rFonts w:asciiTheme="minorHAnsi" w:hAnsiTheme="minorHAnsi" w:cstheme="minorHAnsi"/>
          <w:spacing w:val="-6"/>
        </w:rPr>
        <w:t>de</w:t>
      </w:r>
      <w:r w:rsidRPr="00A576EC">
        <w:rPr>
          <w:rFonts w:asciiTheme="minorHAnsi" w:hAnsiTheme="minorHAnsi" w:cstheme="minorHAnsi"/>
          <w:spacing w:val="-10"/>
        </w:rPr>
        <w:t xml:space="preserve"> </w:t>
      </w:r>
      <w:r w:rsidRPr="00A576EC">
        <w:rPr>
          <w:rFonts w:asciiTheme="minorHAnsi" w:hAnsiTheme="minorHAnsi" w:cstheme="minorHAnsi"/>
          <w:spacing w:val="-6"/>
        </w:rPr>
        <w:t>la</w:t>
      </w:r>
      <w:r w:rsidRPr="00A576EC">
        <w:rPr>
          <w:rFonts w:asciiTheme="minorHAnsi" w:hAnsiTheme="minorHAnsi" w:cstheme="minorHAnsi"/>
          <w:spacing w:val="-9"/>
        </w:rPr>
        <w:t xml:space="preserve"> </w:t>
      </w:r>
      <w:r w:rsidRPr="00A576EC">
        <w:rPr>
          <w:rFonts w:asciiTheme="minorHAnsi" w:hAnsiTheme="minorHAnsi" w:cstheme="minorHAnsi"/>
          <w:spacing w:val="-6"/>
        </w:rPr>
        <w:t>base</w:t>
      </w:r>
      <w:r w:rsidRPr="00A576EC">
        <w:rPr>
          <w:rFonts w:asciiTheme="minorHAnsi" w:hAnsiTheme="minorHAnsi" w:cstheme="minorHAnsi"/>
          <w:spacing w:val="-11"/>
        </w:rPr>
        <w:t xml:space="preserve"> </w:t>
      </w:r>
      <w:r w:rsidRPr="00A576EC">
        <w:rPr>
          <w:rFonts w:asciiTheme="minorHAnsi" w:hAnsiTheme="minorHAnsi" w:cstheme="minorHAnsi"/>
          <w:spacing w:val="-6"/>
        </w:rPr>
        <w:t>de</w:t>
      </w:r>
      <w:r w:rsidRPr="00A576EC">
        <w:rPr>
          <w:rFonts w:asciiTheme="minorHAnsi" w:hAnsiTheme="minorHAnsi" w:cstheme="minorHAnsi"/>
          <w:spacing w:val="-8"/>
        </w:rPr>
        <w:t xml:space="preserve"> </w:t>
      </w:r>
      <w:r w:rsidRPr="00A576EC">
        <w:rPr>
          <w:rFonts w:asciiTheme="minorHAnsi" w:hAnsiTheme="minorHAnsi" w:cstheme="minorHAnsi"/>
          <w:spacing w:val="-6"/>
        </w:rPr>
        <w:t>données.</w:t>
      </w:r>
      <w:r w:rsidRPr="00A576EC">
        <w:rPr>
          <w:rFonts w:asciiTheme="minorHAnsi" w:hAnsiTheme="minorHAnsi" w:cstheme="minorHAnsi"/>
          <w:spacing w:val="-11"/>
        </w:rPr>
        <w:t xml:space="preserve"> </w:t>
      </w:r>
      <w:r w:rsidRPr="00A576EC">
        <w:rPr>
          <w:rFonts w:asciiTheme="minorHAnsi" w:hAnsiTheme="minorHAnsi" w:cstheme="minorHAnsi"/>
          <w:spacing w:val="-6"/>
        </w:rPr>
        <w:t>Les</w:t>
      </w:r>
      <w:r w:rsidRPr="00A576EC">
        <w:rPr>
          <w:rFonts w:asciiTheme="minorHAnsi" w:hAnsiTheme="minorHAnsi" w:cstheme="minorHAnsi"/>
          <w:spacing w:val="-11"/>
        </w:rPr>
        <w:t xml:space="preserve"> </w:t>
      </w:r>
      <w:r w:rsidRPr="00A576EC">
        <w:rPr>
          <w:rFonts w:asciiTheme="minorHAnsi" w:hAnsiTheme="minorHAnsi" w:cstheme="minorHAnsi"/>
          <w:spacing w:val="-6"/>
        </w:rPr>
        <w:t>candidats</w:t>
      </w:r>
      <w:r w:rsidRPr="00A576EC">
        <w:rPr>
          <w:rFonts w:asciiTheme="minorHAnsi" w:hAnsiTheme="minorHAnsi" w:cstheme="minorHAnsi"/>
          <w:spacing w:val="-11"/>
        </w:rPr>
        <w:t xml:space="preserve"> </w:t>
      </w:r>
      <w:r w:rsidRPr="00A576EC">
        <w:rPr>
          <w:rFonts w:asciiTheme="minorHAnsi" w:hAnsiTheme="minorHAnsi" w:cstheme="minorHAnsi"/>
          <w:spacing w:val="-6"/>
        </w:rPr>
        <w:t xml:space="preserve">qui </w:t>
      </w:r>
      <w:r w:rsidRPr="00A576EC">
        <w:rPr>
          <w:rFonts w:asciiTheme="minorHAnsi" w:hAnsiTheme="minorHAnsi" w:cstheme="minorHAnsi"/>
          <w:spacing w:val="-2"/>
        </w:rPr>
        <w:t>n’ont</w:t>
      </w:r>
      <w:r w:rsidRPr="00A576EC">
        <w:rPr>
          <w:rFonts w:asciiTheme="minorHAnsi" w:hAnsiTheme="minorHAnsi" w:cstheme="minorHAnsi"/>
          <w:spacing w:val="-20"/>
        </w:rPr>
        <w:t xml:space="preserve"> </w:t>
      </w:r>
      <w:r w:rsidRPr="00A576EC">
        <w:rPr>
          <w:rFonts w:asciiTheme="minorHAnsi" w:hAnsiTheme="minorHAnsi" w:cstheme="minorHAnsi"/>
          <w:spacing w:val="-2"/>
        </w:rPr>
        <w:t>pas</w:t>
      </w:r>
      <w:r w:rsidRPr="00A576EC">
        <w:rPr>
          <w:rFonts w:asciiTheme="minorHAnsi" w:hAnsiTheme="minorHAnsi" w:cstheme="minorHAnsi"/>
          <w:spacing w:val="-18"/>
        </w:rPr>
        <w:t xml:space="preserve"> </w:t>
      </w:r>
      <w:r w:rsidRPr="00A576EC">
        <w:rPr>
          <w:rFonts w:asciiTheme="minorHAnsi" w:hAnsiTheme="minorHAnsi" w:cstheme="minorHAnsi"/>
          <w:spacing w:val="-2"/>
        </w:rPr>
        <w:t>de</w:t>
      </w:r>
      <w:r w:rsidRPr="00A576EC">
        <w:rPr>
          <w:rFonts w:asciiTheme="minorHAnsi" w:hAnsiTheme="minorHAnsi" w:cstheme="minorHAnsi"/>
          <w:spacing w:val="-20"/>
        </w:rPr>
        <w:t xml:space="preserve"> </w:t>
      </w:r>
      <w:r w:rsidRPr="00A576EC">
        <w:rPr>
          <w:rFonts w:asciiTheme="minorHAnsi" w:hAnsiTheme="minorHAnsi" w:cstheme="minorHAnsi"/>
          <w:spacing w:val="-2"/>
        </w:rPr>
        <w:t>l’</w:t>
      </w:r>
      <w:proofErr w:type="spellStart"/>
      <w:r w:rsidRPr="00A576EC">
        <w:rPr>
          <w:rFonts w:asciiTheme="minorHAnsi" w:hAnsiTheme="minorHAnsi" w:cstheme="minorHAnsi"/>
          <w:spacing w:val="-2"/>
        </w:rPr>
        <w:t>experience</w:t>
      </w:r>
      <w:proofErr w:type="spellEnd"/>
      <w:r w:rsidRPr="00A576EC">
        <w:rPr>
          <w:rFonts w:asciiTheme="minorHAnsi" w:hAnsiTheme="minorHAnsi" w:cstheme="minorHAnsi"/>
          <w:spacing w:val="-19"/>
        </w:rPr>
        <w:t xml:space="preserve"> </w:t>
      </w:r>
      <w:r w:rsidRPr="00A576EC">
        <w:rPr>
          <w:rFonts w:asciiTheme="minorHAnsi" w:hAnsiTheme="minorHAnsi" w:cstheme="minorHAnsi"/>
          <w:spacing w:val="-2"/>
        </w:rPr>
        <w:t>nous</w:t>
      </w:r>
      <w:r w:rsidRPr="00A576EC">
        <w:rPr>
          <w:rFonts w:asciiTheme="minorHAnsi" w:hAnsiTheme="minorHAnsi" w:cstheme="minorHAnsi"/>
          <w:spacing w:val="-17"/>
        </w:rPr>
        <w:t xml:space="preserve"> </w:t>
      </w:r>
      <w:r w:rsidRPr="00A576EC">
        <w:rPr>
          <w:rFonts w:asciiTheme="minorHAnsi" w:hAnsiTheme="minorHAnsi" w:cstheme="minorHAnsi"/>
          <w:spacing w:val="-2"/>
        </w:rPr>
        <w:t>leurs</w:t>
      </w:r>
      <w:r w:rsidRPr="00A576EC">
        <w:rPr>
          <w:rFonts w:asciiTheme="minorHAnsi" w:hAnsiTheme="minorHAnsi" w:cstheme="minorHAnsi"/>
          <w:spacing w:val="-19"/>
        </w:rPr>
        <w:t xml:space="preserve"> </w:t>
      </w:r>
      <w:r w:rsidRPr="00A576EC">
        <w:rPr>
          <w:rFonts w:asciiTheme="minorHAnsi" w:hAnsiTheme="minorHAnsi" w:cstheme="minorHAnsi"/>
          <w:spacing w:val="-2"/>
        </w:rPr>
        <w:t>proposons</w:t>
      </w:r>
      <w:r w:rsidRPr="00A576EC">
        <w:rPr>
          <w:rFonts w:asciiTheme="minorHAnsi" w:hAnsiTheme="minorHAnsi" w:cstheme="minorHAnsi"/>
          <w:spacing w:val="-18"/>
        </w:rPr>
        <w:t xml:space="preserve"> </w:t>
      </w:r>
      <w:r w:rsidRPr="00A576EC">
        <w:rPr>
          <w:rFonts w:asciiTheme="minorHAnsi" w:hAnsiTheme="minorHAnsi" w:cstheme="minorHAnsi"/>
          <w:spacing w:val="-2"/>
        </w:rPr>
        <w:t>des</w:t>
      </w:r>
      <w:r w:rsidRPr="00A576EC">
        <w:rPr>
          <w:rFonts w:asciiTheme="minorHAnsi" w:hAnsiTheme="minorHAnsi" w:cstheme="minorHAnsi"/>
          <w:spacing w:val="-19"/>
        </w:rPr>
        <w:t xml:space="preserve"> </w:t>
      </w:r>
      <w:r w:rsidRPr="00A576EC">
        <w:rPr>
          <w:rFonts w:asciiTheme="minorHAnsi" w:hAnsiTheme="minorHAnsi" w:cstheme="minorHAnsi"/>
          <w:spacing w:val="-2"/>
        </w:rPr>
        <w:t>formations</w:t>
      </w:r>
      <w:r w:rsidRPr="00A576EC">
        <w:rPr>
          <w:rFonts w:asciiTheme="minorHAnsi" w:hAnsiTheme="minorHAnsi" w:cstheme="minorHAnsi"/>
          <w:spacing w:val="-19"/>
        </w:rPr>
        <w:t xml:space="preserve"> </w:t>
      </w:r>
      <w:r w:rsidRPr="00A576EC">
        <w:rPr>
          <w:rFonts w:asciiTheme="minorHAnsi" w:hAnsiTheme="minorHAnsi" w:cstheme="minorHAnsi"/>
          <w:spacing w:val="-2"/>
        </w:rPr>
        <w:t>pour</w:t>
      </w:r>
      <w:r w:rsidRPr="00A576EC">
        <w:rPr>
          <w:rFonts w:asciiTheme="minorHAnsi" w:hAnsiTheme="minorHAnsi" w:cstheme="minorHAnsi"/>
          <w:spacing w:val="-20"/>
        </w:rPr>
        <w:t xml:space="preserve"> </w:t>
      </w:r>
      <w:r w:rsidRPr="00A576EC">
        <w:rPr>
          <w:rFonts w:asciiTheme="minorHAnsi" w:hAnsiTheme="minorHAnsi" w:cstheme="minorHAnsi"/>
          <w:spacing w:val="-2"/>
        </w:rPr>
        <w:t>orientation avant</w:t>
      </w:r>
      <w:r w:rsidRPr="00A576EC">
        <w:rPr>
          <w:rFonts w:asciiTheme="minorHAnsi" w:hAnsiTheme="minorHAnsi" w:cstheme="minorHAnsi"/>
          <w:spacing w:val="-15"/>
        </w:rPr>
        <w:t xml:space="preserve"> </w:t>
      </w:r>
      <w:r w:rsidRPr="00A576EC">
        <w:rPr>
          <w:rFonts w:asciiTheme="minorHAnsi" w:hAnsiTheme="minorHAnsi" w:cstheme="minorHAnsi"/>
          <w:spacing w:val="-2"/>
        </w:rPr>
        <w:t>de</w:t>
      </w:r>
      <w:r w:rsidRPr="00A576EC">
        <w:rPr>
          <w:rFonts w:asciiTheme="minorHAnsi" w:hAnsiTheme="minorHAnsi" w:cstheme="minorHAnsi"/>
          <w:spacing w:val="-15"/>
        </w:rPr>
        <w:t xml:space="preserve"> </w:t>
      </w:r>
      <w:r w:rsidRPr="00A576EC">
        <w:rPr>
          <w:rFonts w:asciiTheme="minorHAnsi" w:hAnsiTheme="minorHAnsi" w:cstheme="minorHAnsi"/>
          <w:spacing w:val="-2"/>
        </w:rPr>
        <w:t>les</w:t>
      </w:r>
      <w:r w:rsidRPr="00A576EC">
        <w:rPr>
          <w:rFonts w:asciiTheme="minorHAnsi" w:hAnsiTheme="minorHAnsi" w:cstheme="minorHAnsi"/>
          <w:spacing w:val="-15"/>
        </w:rPr>
        <w:t xml:space="preserve"> </w:t>
      </w:r>
      <w:r w:rsidRPr="00A576EC">
        <w:rPr>
          <w:rFonts w:asciiTheme="minorHAnsi" w:hAnsiTheme="minorHAnsi" w:cstheme="minorHAnsi"/>
          <w:spacing w:val="-2"/>
        </w:rPr>
        <w:t>envoyer</w:t>
      </w:r>
      <w:r w:rsidRPr="00A576EC">
        <w:rPr>
          <w:rFonts w:asciiTheme="minorHAnsi" w:hAnsiTheme="minorHAnsi" w:cstheme="minorHAnsi"/>
          <w:spacing w:val="-15"/>
        </w:rPr>
        <w:t xml:space="preserve"> </w:t>
      </w:r>
      <w:r w:rsidRPr="00A576EC">
        <w:rPr>
          <w:rFonts w:asciiTheme="minorHAnsi" w:hAnsiTheme="minorHAnsi" w:cstheme="minorHAnsi"/>
          <w:spacing w:val="-2"/>
        </w:rPr>
        <w:t>dans</w:t>
      </w:r>
      <w:r w:rsidRPr="00A576EC">
        <w:rPr>
          <w:rFonts w:asciiTheme="minorHAnsi" w:hAnsiTheme="minorHAnsi" w:cstheme="minorHAnsi"/>
          <w:spacing w:val="-15"/>
        </w:rPr>
        <w:t xml:space="preserve"> </w:t>
      </w:r>
      <w:r w:rsidRPr="00A576EC">
        <w:rPr>
          <w:rFonts w:asciiTheme="minorHAnsi" w:hAnsiTheme="minorHAnsi" w:cstheme="minorHAnsi"/>
          <w:spacing w:val="-2"/>
        </w:rPr>
        <w:t>des</w:t>
      </w:r>
      <w:r w:rsidRPr="00A576EC">
        <w:rPr>
          <w:rFonts w:asciiTheme="minorHAnsi" w:hAnsiTheme="minorHAnsi" w:cstheme="minorHAnsi"/>
          <w:spacing w:val="-16"/>
        </w:rPr>
        <w:t xml:space="preserve"> </w:t>
      </w:r>
      <w:r w:rsidRPr="00A576EC">
        <w:rPr>
          <w:rFonts w:asciiTheme="minorHAnsi" w:hAnsiTheme="minorHAnsi" w:cstheme="minorHAnsi"/>
          <w:spacing w:val="-2"/>
        </w:rPr>
        <w:t>stages</w:t>
      </w:r>
      <w:r w:rsidRPr="00A576EC">
        <w:rPr>
          <w:rFonts w:asciiTheme="minorHAnsi" w:hAnsiTheme="minorHAnsi" w:cstheme="minorHAnsi"/>
          <w:spacing w:val="-15"/>
        </w:rPr>
        <w:t xml:space="preserve"> </w:t>
      </w:r>
      <w:r w:rsidRPr="00A576EC">
        <w:rPr>
          <w:rFonts w:asciiTheme="minorHAnsi" w:hAnsiTheme="minorHAnsi" w:cstheme="minorHAnsi"/>
          <w:spacing w:val="-2"/>
        </w:rPr>
        <w:t>professionnels.</w:t>
      </w:r>
    </w:p>
    <w:p w14:paraId="05C79542" w14:textId="77777777" w:rsidR="003D5B1E" w:rsidRPr="00A576EC" w:rsidRDefault="00104086">
      <w:pPr>
        <w:pStyle w:val="Paragraphedeliste"/>
        <w:numPr>
          <w:ilvl w:val="1"/>
          <w:numId w:val="3"/>
        </w:numPr>
        <w:tabs>
          <w:tab w:val="left" w:pos="478"/>
        </w:tabs>
        <w:spacing w:before="241"/>
        <w:ind w:left="478" w:hanging="359"/>
        <w:rPr>
          <w:rFonts w:asciiTheme="minorHAnsi" w:hAnsiTheme="minorHAnsi" w:cstheme="minorHAnsi"/>
          <w:b/>
          <w:sz w:val="24"/>
          <w:szCs w:val="24"/>
        </w:rPr>
      </w:pPr>
      <w:r w:rsidRPr="00A576EC">
        <w:rPr>
          <w:rFonts w:asciiTheme="minorHAnsi" w:hAnsiTheme="minorHAnsi" w:cstheme="minorHAnsi"/>
          <w:b/>
          <w:w w:val="90"/>
          <w:sz w:val="24"/>
          <w:szCs w:val="24"/>
        </w:rPr>
        <w:t>Pré-</w:t>
      </w:r>
      <w:r w:rsidRPr="00A576EC">
        <w:rPr>
          <w:rFonts w:asciiTheme="minorHAnsi" w:hAnsiTheme="minorHAnsi" w:cstheme="minorHAnsi"/>
          <w:b/>
          <w:spacing w:val="-2"/>
          <w:w w:val="95"/>
          <w:sz w:val="24"/>
          <w:szCs w:val="24"/>
        </w:rPr>
        <w:t>entretien</w:t>
      </w:r>
    </w:p>
    <w:p w14:paraId="54B5A98A" w14:textId="77777777" w:rsidR="003D5B1E" w:rsidRPr="00A576EC" w:rsidRDefault="00104086">
      <w:pPr>
        <w:pStyle w:val="Corpsdetexte"/>
        <w:spacing w:before="282" w:line="276" w:lineRule="auto"/>
        <w:ind w:left="119" w:right="508"/>
        <w:jc w:val="both"/>
        <w:rPr>
          <w:rFonts w:asciiTheme="minorHAnsi" w:hAnsiTheme="minorHAnsi" w:cstheme="minorHAnsi"/>
        </w:rPr>
      </w:pPr>
      <w:r w:rsidRPr="00A576EC">
        <w:rPr>
          <w:rFonts w:asciiTheme="minorHAnsi" w:hAnsiTheme="minorHAnsi" w:cstheme="minorHAnsi"/>
          <w:spacing w:val="-4"/>
        </w:rPr>
        <w:t>Nous</w:t>
      </w:r>
      <w:r w:rsidRPr="00A576EC">
        <w:rPr>
          <w:rFonts w:asciiTheme="minorHAnsi" w:hAnsiTheme="minorHAnsi" w:cstheme="minorHAnsi"/>
          <w:spacing w:val="-10"/>
        </w:rPr>
        <w:t xml:space="preserve"> </w:t>
      </w:r>
      <w:r w:rsidRPr="00A576EC">
        <w:rPr>
          <w:rFonts w:asciiTheme="minorHAnsi" w:hAnsiTheme="minorHAnsi" w:cstheme="minorHAnsi"/>
          <w:spacing w:val="-4"/>
        </w:rPr>
        <w:t>donnons</w:t>
      </w:r>
      <w:r w:rsidRPr="00A576EC">
        <w:rPr>
          <w:rFonts w:asciiTheme="minorHAnsi" w:hAnsiTheme="minorHAnsi" w:cstheme="minorHAnsi"/>
          <w:spacing w:val="-10"/>
        </w:rPr>
        <w:t xml:space="preserve"> </w:t>
      </w:r>
      <w:r w:rsidRPr="00A576EC">
        <w:rPr>
          <w:rFonts w:asciiTheme="minorHAnsi" w:hAnsiTheme="minorHAnsi" w:cstheme="minorHAnsi"/>
          <w:spacing w:val="-4"/>
        </w:rPr>
        <w:t>les</w:t>
      </w:r>
      <w:r w:rsidRPr="00A576EC">
        <w:rPr>
          <w:rFonts w:asciiTheme="minorHAnsi" w:hAnsiTheme="minorHAnsi" w:cstheme="minorHAnsi"/>
          <w:spacing w:val="-10"/>
        </w:rPr>
        <w:t xml:space="preserve"> </w:t>
      </w:r>
      <w:r w:rsidRPr="00A576EC">
        <w:rPr>
          <w:rFonts w:asciiTheme="minorHAnsi" w:hAnsiTheme="minorHAnsi" w:cstheme="minorHAnsi"/>
          <w:spacing w:val="-4"/>
        </w:rPr>
        <w:t>premiers</w:t>
      </w:r>
      <w:r w:rsidRPr="00A576EC">
        <w:rPr>
          <w:rFonts w:asciiTheme="minorHAnsi" w:hAnsiTheme="minorHAnsi" w:cstheme="minorHAnsi"/>
          <w:spacing w:val="-10"/>
        </w:rPr>
        <w:t xml:space="preserve"> </w:t>
      </w:r>
      <w:r w:rsidRPr="00A576EC">
        <w:rPr>
          <w:rFonts w:asciiTheme="minorHAnsi" w:hAnsiTheme="minorHAnsi" w:cstheme="minorHAnsi"/>
          <w:spacing w:val="-4"/>
        </w:rPr>
        <w:t>entretiens</w:t>
      </w:r>
      <w:r w:rsidRPr="00A576EC">
        <w:rPr>
          <w:rFonts w:asciiTheme="minorHAnsi" w:hAnsiTheme="minorHAnsi" w:cstheme="minorHAnsi"/>
          <w:spacing w:val="-10"/>
        </w:rPr>
        <w:t xml:space="preserve"> </w:t>
      </w:r>
      <w:r w:rsidRPr="00A576EC">
        <w:rPr>
          <w:rFonts w:asciiTheme="minorHAnsi" w:hAnsiTheme="minorHAnsi" w:cstheme="minorHAnsi"/>
          <w:spacing w:val="-4"/>
        </w:rPr>
        <w:t>aux</w:t>
      </w:r>
      <w:r w:rsidRPr="00A576EC">
        <w:rPr>
          <w:rFonts w:asciiTheme="minorHAnsi" w:hAnsiTheme="minorHAnsi" w:cstheme="minorHAnsi"/>
          <w:spacing w:val="-13"/>
        </w:rPr>
        <w:t xml:space="preserve"> </w:t>
      </w:r>
      <w:r w:rsidRPr="00A576EC">
        <w:rPr>
          <w:rFonts w:asciiTheme="minorHAnsi" w:hAnsiTheme="minorHAnsi" w:cstheme="minorHAnsi"/>
          <w:spacing w:val="-4"/>
        </w:rPr>
        <w:t>candidats</w:t>
      </w:r>
      <w:r w:rsidRPr="00A576EC">
        <w:rPr>
          <w:rFonts w:asciiTheme="minorHAnsi" w:hAnsiTheme="minorHAnsi" w:cstheme="minorHAnsi"/>
          <w:spacing w:val="-12"/>
        </w:rPr>
        <w:t xml:space="preserve"> </w:t>
      </w:r>
      <w:r w:rsidRPr="00A576EC">
        <w:rPr>
          <w:rFonts w:asciiTheme="minorHAnsi" w:hAnsiTheme="minorHAnsi" w:cstheme="minorHAnsi"/>
          <w:spacing w:val="-4"/>
        </w:rPr>
        <w:t>présélectionnés</w:t>
      </w:r>
      <w:r w:rsidRPr="00A576EC">
        <w:rPr>
          <w:rFonts w:asciiTheme="minorHAnsi" w:hAnsiTheme="minorHAnsi" w:cstheme="minorHAnsi"/>
          <w:spacing w:val="-10"/>
        </w:rPr>
        <w:t xml:space="preserve"> </w:t>
      </w:r>
      <w:r w:rsidRPr="00A576EC">
        <w:rPr>
          <w:rFonts w:asciiTheme="minorHAnsi" w:hAnsiTheme="minorHAnsi" w:cstheme="minorHAnsi"/>
          <w:spacing w:val="-4"/>
        </w:rPr>
        <w:t>pour</w:t>
      </w:r>
      <w:r w:rsidRPr="00A576EC">
        <w:rPr>
          <w:rFonts w:asciiTheme="minorHAnsi" w:hAnsiTheme="minorHAnsi" w:cstheme="minorHAnsi"/>
          <w:spacing w:val="-10"/>
        </w:rPr>
        <w:t xml:space="preserve"> </w:t>
      </w:r>
      <w:r w:rsidRPr="00A576EC">
        <w:rPr>
          <w:rFonts w:asciiTheme="minorHAnsi" w:hAnsiTheme="minorHAnsi" w:cstheme="minorHAnsi"/>
          <w:spacing w:val="-4"/>
        </w:rPr>
        <w:t xml:space="preserve">avoir </w:t>
      </w:r>
      <w:r w:rsidRPr="00A576EC">
        <w:rPr>
          <w:rFonts w:asciiTheme="minorHAnsi" w:hAnsiTheme="minorHAnsi" w:cstheme="minorHAnsi"/>
          <w:spacing w:val="-2"/>
        </w:rPr>
        <w:t>les</w:t>
      </w:r>
      <w:r w:rsidRPr="00A576EC">
        <w:rPr>
          <w:rFonts w:asciiTheme="minorHAnsi" w:hAnsiTheme="minorHAnsi" w:cstheme="minorHAnsi"/>
          <w:spacing w:val="-14"/>
        </w:rPr>
        <w:t xml:space="preserve"> </w:t>
      </w:r>
      <w:r w:rsidRPr="00A576EC">
        <w:rPr>
          <w:rFonts w:asciiTheme="minorHAnsi" w:hAnsiTheme="minorHAnsi" w:cstheme="minorHAnsi"/>
          <w:spacing w:val="-2"/>
        </w:rPr>
        <w:t>informations</w:t>
      </w:r>
      <w:r w:rsidRPr="00A576EC">
        <w:rPr>
          <w:rFonts w:asciiTheme="minorHAnsi" w:hAnsiTheme="minorHAnsi" w:cstheme="minorHAnsi"/>
          <w:spacing w:val="-16"/>
        </w:rPr>
        <w:t xml:space="preserve"> </w:t>
      </w:r>
      <w:r w:rsidRPr="00A576EC">
        <w:rPr>
          <w:rFonts w:asciiTheme="minorHAnsi" w:hAnsiTheme="minorHAnsi" w:cstheme="minorHAnsi"/>
          <w:spacing w:val="-2"/>
        </w:rPr>
        <w:t>sur</w:t>
      </w:r>
      <w:r w:rsidRPr="00A576EC">
        <w:rPr>
          <w:rFonts w:asciiTheme="minorHAnsi" w:hAnsiTheme="minorHAnsi" w:cstheme="minorHAnsi"/>
          <w:spacing w:val="-14"/>
        </w:rPr>
        <w:t xml:space="preserve"> </w:t>
      </w:r>
      <w:r w:rsidRPr="00A576EC">
        <w:rPr>
          <w:rFonts w:asciiTheme="minorHAnsi" w:hAnsiTheme="minorHAnsi" w:cstheme="minorHAnsi"/>
          <w:spacing w:val="-2"/>
        </w:rPr>
        <w:t>sa</w:t>
      </w:r>
      <w:r w:rsidRPr="00A576EC">
        <w:rPr>
          <w:rFonts w:asciiTheme="minorHAnsi" w:hAnsiTheme="minorHAnsi" w:cstheme="minorHAnsi"/>
          <w:spacing w:val="-15"/>
        </w:rPr>
        <w:t xml:space="preserve"> </w:t>
      </w:r>
      <w:r w:rsidRPr="00A576EC">
        <w:rPr>
          <w:rFonts w:asciiTheme="minorHAnsi" w:hAnsiTheme="minorHAnsi" w:cstheme="minorHAnsi"/>
          <w:spacing w:val="-2"/>
        </w:rPr>
        <w:t>personnalité</w:t>
      </w:r>
      <w:r w:rsidRPr="00A576EC">
        <w:rPr>
          <w:rFonts w:asciiTheme="minorHAnsi" w:hAnsiTheme="minorHAnsi" w:cstheme="minorHAnsi"/>
          <w:spacing w:val="-16"/>
        </w:rPr>
        <w:t xml:space="preserve"> </w:t>
      </w:r>
      <w:r w:rsidRPr="00A576EC">
        <w:rPr>
          <w:rFonts w:asciiTheme="minorHAnsi" w:hAnsiTheme="minorHAnsi" w:cstheme="minorHAnsi"/>
          <w:spacing w:val="-2"/>
        </w:rPr>
        <w:t>et</w:t>
      </w:r>
      <w:r w:rsidRPr="00A576EC">
        <w:rPr>
          <w:rFonts w:asciiTheme="minorHAnsi" w:hAnsiTheme="minorHAnsi" w:cstheme="minorHAnsi"/>
          <w:spacing w:val="-16"/>
        </w:rPr>
        <w:t xml:space="preserve"> </w:t>
      </w:r>
      <w:r w:rsidRPr="00A576EC">
        <w:rPr>
          <w:rFonts w:asciiTheme="minorHAnsi" w:hAnsiTheme="minorHAnsi" w:cstheme="minorHAnsi"/>
          <w:spacing w:val="-2"/>
        </w:rPr>
        <w:t>ses</w:t>
      </w:r>
      <w:r w:rsidRPr="00A576EC">
        <w:rPr>
          <w:rFonts w:asciiTheme="minorHAnsi" w:hAnsiTheme="minorHAnsi" w:cstheme="minorHAnsi"/>
          <w:spacing w:val="-16"/>
        </w:rPr>
        <w:t xml:space="preserve"> </w:t>
      </w:r>
      <w:r w:rsidRPr="00A576EC">
        <w:rPr>
          <w:rFonts w:asciiTheme="minorHAnsi" w:hAnsiTheme="minorHAnsi" w:cstheme="minorHAnsi"/>
          <w:spacing w:val="-2"/>
        </w:rPr>
        <w:t>caractères</w:t>
      </w:r>
      <w:r w:rsidRPr="00A576EC">
        <w:rPr>
          <w:rFonts w:asciiTheme="minorHAnsi" w:hAnsiTheme="minorHAnsi" w:cstheme="minorHAnsi"/>
          <w:spacing w:val="-14"/>
        </w:rPr>
        <w:t xml:space="preserve"> </w:t>
      </w:r>
      <w:r w:rsidRPr="00A576EC">
        <w:rPr>
          <w:rFonts w:asciiTheme="minorHAnsi" w:hAnsiTheme="minorHAnsi" w:cstheme="minorHAnsi"/>
          <w:spacing w:val="-2"/>
        </w:rPr>
        <w:t>afin</w:t>
      </w:r>
      <w:r w:rsidRPr="00A576EC">
        <w:rPr>
          <w:rFonts w:asciiTheme="minorHAnsi" w:hAnsiTheme="minorHAnsi" w:cstheme="minorHAnsi"/>
          <w:spacing w:val="-15"/>
        </w:rPr>
        <w:t xml:space="preserve"> </w:t>
      </w:r>
      <w:r w:rsidRPr="00A576EC">
        <w:rPr>
          <w:rFonts w:asciiTheme="minorHAnsi" w:hAnsiTheme="minorHAnsi" w:cstheme="minorHAnsi"/>
          <w:spacing w:val="-2"/>
        </w:rPr>
        <w:t>de</w:t>
      </w:r>
      <w:r w:rsidRPr="00A576EC">
        <w:rPr>
          <w:rFonts w:asciiTheme="minorHAnsi" w:hAnsiTheme="minorHAnsi" w:cstheme="minorHAnsi"/>
          <w:spacing w:val="-16"/>
        </w:rPr>
        <w:t xml:space="preserve"> </w:t>
      </w:r>
      <w:r w:rsidRPr="00A576EC">
        <w:rPr>
          <w:rFonts w:asciiTheme="minorHAnsi" w:hAnsiTheme="minorHAnsi" w:cstheme="minorHAnsi"/>
          <w:spacing w:val="-2"/>
        </w:rPr>
        <w:t>déterminer</w:t>
      </w:r>
      <w:r w:rsidRPr="00A576EC">
        <w:rPr>
          <w:rFonts w:asciiTheme="minorHAnsi" w:hAnsiTheme="minorHAnsi" w:cstheme="minorHAnsi"/>
          <w:spacing w:val="-16"/>
        </w:rPr>
        <w:t xml:space="preserve"> </w:t>
      </w:r>
      <w:r w:rsidRPr="00A576EC">
        <w:rPr>
          <w:rFonts w:asciiTheme="minorHAnsi" w:hAnsiTheme="minorHAnsi" w:cstheme="minorHAnsi"/>
          <w:spacing w:val="-2"/>
        </w:rPr>
        <w:t>si</w:t>
      </w:r>
      <w:r w:rsidRPr="00A576EC">
        <w:rPr>
          <w:rFonts w:asciiTheme="minorHAnsi" w:hAnsiTheme="minorHAnsi" w:cstheme="minorHAnsi"/>
          <w:spacing w:val="-15"/>
        </w:rPr>
        <w:t xml:space="preserve"> </w:t>
      </w:r>
      <w:proofErr w:type="spellStart"/>
      <w:r w:rsidRPr="00A576EC">
        <w:rPr>
          <w:rFonts w:asciiTheme="minorHAnsi" w:hAnsiTheme="minorHAnsi" w:cstheme="minorHAnsi"/>
          <w:spacing w:val="-2"/>
        </w:rPr>
        <w:t>nus</w:t>
      </w:r>
      <w:proofErr w:type="spellEnd"/>
      <w:r w:rsidRPr="00A576EC">
        <w:rPr>
          <w:rFonts w:asciiTheme="minorHAnsi" w:hAnsiTheme="minorHAnsi" w:cstheme="minorHAnsi"/>
          <w:spacing w:val="-2"/>
        </w:rPr>
        <w:t xml:space="preserve"> </w:t>
      </w:r>
      <w:r w:rsidRPr="00A576EC">
        <w:rPr>
          <w:rFonts w:asciiTheme="minorHAnsi" w:hAnsiTheme="minorHAnsi" w:cstheme="minorHAnsi"/>
        </w:rPr>
        <w:t>avons besoins de faire passer au candidats présélectionnés un test de personnalité</w:t>
      </w:r>
      <w:r w:rsidRPr="00A576EC">
        <w:rPr>
          <w:rFonts w:asciiTheme="minorHAnsi" w:hAnsiTheme="minorHAnsi" w:cstheme="minorHAnsi"/>
          <w:spacing w:val="-13"/>
        </w:rPr>
        <w:t xml:space="preserve"> </w:t>
      </w:r>
      <w:r w:rsidRPr="00A576EC">
        <w:rPr>
          <w:rFonts w:asciiTheme="minorHAnsi" w:hAnsiTheme="minorHAnsi" w:cstheme="minorHAnsi"/>
        </w:rPr>
        <w:t>(Charity4D).</w:t>
      </w:r>
    </w:p>
    <w:p w14:paraId="2B7FB3B6" w14:textId="77777777" w:rsidR="003D5B1E" w:rsidRPr="00A576EC" w:rsidRDefault="00104086">
      <w:pPr>
        <w:pStyle w:val="Paragraphedeliste"/>
        <w:numPr>
          <w:ilvl w:val="1"/>
          <w:numId w:val="3"/>
        </w:numPr>
        <w:tabs>
          <w:tab w:val="left" w:pos="478"/>
        </w:tabs>
        <w:spacing w:before="85"/>
        <w:ind w:left="478" w:hanging="359"/>
        <w:rPr>
          <w:rFonts w:asciiTheme="minorHAnsi" w:hAnsiTheme="minorHAnsi" w:cstheme="minorHAnsi"/>
          <w:b/>
          <w:sz w:val="24"/>
          <w:szCs w:val="24"/>
        </w:rPr>
      </w:pPr>
      <w:r w:rsidRPr="00A576EC">
        <w:rPr>
          <w:rFonts w:asciiTheme="minorHAnsi" w:hAnsiTheme="minorHAnsi" w:cstheme="minorHAnsi"/>
          <w:b/>
          <w:spacing w:val="-6"/>
          <w:sz w:val="24"/>
          <w:szCs w:val="24"/>
        </w:rPr>
        <w:lastRenderedPageBreak/>
        <w:t>Test</w:t>
      </w:r>
      <w:r w:rsidRPr="00A576EC">
        <w:rPr>
          <w:rFonts w:asciiTheme="minorHAnsi" w:hAnsiTheme="minorHAnsi" w:cstheme="minorHAnsi"/>
          <w:b/>
          <w:spacing w:val="-15"/>
          <w:sz w:val="24"/>
          <w:szCs w:val="24"/>
        </w:rPr>
        <w:t xml:space="preserve"> </w:t>
      </w:r>
      <w:r w:rsidRPr="00A576EC">
        <w:rPr>
          <w:rFonts w:asciiTheme="minorHAnsi" w:hAnsiTheme="minorHAnsi" w:cstheme="minorHAnsi"/>
          <w:b/>
          <w:spacing w:val="-2"/>
          <w:sz w:val="24"/>
          <w:szCs w:val="24"/>
        </w:rPr>
        <w:t>Ecrit</w:t>
      </w:r>
    </w:p>
    <w:p w14:paraId="5D1E1D84" w14:textId="77777777" w:rsidR="003D5B1E" w:rsidRPr="00A576EC" w:rsidRDefault="00104086">
      <w:pPr>
        <w:pStyle w:val="Corpsdetexte"/>
        <w:spacing w:before="285" w:line="276" w:lineRule="auto"/>
        <w:ind w:left="119" w:right="500"/>
        <w:jc w:val="both"/>
        <w:rPr>
          <w:rFonts w:asciiTheme="minorHAnsi" w:hAnsiTheme="minorHAnsi" w:cstheme="minorHAnsi"/>
        </w:rPr>
      </w:pPr>
      <w:proofErr w:type="gramStart"/>
      <w:r w:rsidRPr="00A576EC">
        <w:rPr>
          <w:rFonts w:asciiTheme="minorHAnsi" w:hAnsiTheme="minorHAnsi" w:cstheme="minorHAnsi"/>
          <w:spacing w:val="-8"/>
        </w:rPr>
        <w:t>Apres</w:t>
      </w:r>
      <w:proofErr w:type="gramEnd"/>
      <w:r w:rsidRPr="00A576EC">
        <w:rPr>
          <w:rFonts w:asciiTheme="minorHAnsi" w:hAnsiTheme="minorHAnsi" w:cstheme="minorHAnsi"/>
          <w:spacing w:val="-12"/>
        </w:rPr>
        <w:t xml:space="preserve"> </w:t>
      </w:r>
      <w:r w:rsidRPr="00A576EC">
        <w:rPr>
          <w:rFonts w:asciiTheme="minorHAnsi" w:hAnsiTheme="minorHAnsi" w:cstheme="minorHAnsi"/>
          <w:spacing w:val="-8"/>
        </w:rPr>
        <w:t>le</w:t>
      </w:r>
      <w:r w:rsidRPr="00A576EC">
        <w:rPr>
          <w:rFonts w:asciiTheme="minorHAnsi" w:hAnsiTheme="minorHAnsi" w:cstheme="minorHAnsi"/>
          <w:spacing w:val="-12"/>
        </w:rPr>
        <w:t xml:space="preserve"> </w:t>
      </w:r>
      <w:r w:rsidRPr="00A576EC">
        <w:rPr>
          <w:rFonts w:asciiTheme="minorHAnsi" w:hAnsiTheme="minorHAnsi" w:cstheme="minorHAnsi"/>
          <w:spacing w:val="-8"/>
        </w:rPr>
        <w:t>pré-entretien</w:t>
      </w:r>
      <w:r w:rsidRPr="00A576EC">
        <w:rPr>
          <w:rFonts w:asciiTheme="minorHAnsi" w:hAnsiTheme="minorHAnsi" w:cstheme="minorHAnsi"/>
          <w:spacing w:val="-11"/>
        </w:rPr>
        <w:t xml:space="preserve"> </w:t>
      </w:r>
      <w:r w:rsidRPr="00A576EC">
        <w:rPr>
          <w:rFonts w:asciiTheme="minorHAnsi" w:hAnsiTheme="minorHAnsi" w:cstheme="minorHAnsi"/>
          <w:spacing w:val="-8"/>
        </w:rPr>
        <w:t>nous</w:t>
      </w:r>
      <w:r w:rsidRPr="00A576EC">
        <w:rPr>
          <w:rFonts w:asciiTheme="minorHAnsi" w:hAnsiTheme="minorHAnsi" w:cstheme="minorHAnsi"/>
          <w:spacing w:val="-10"/>
        </w:rPr>
        <w:t xml:space="preserve"> </w:t>
      </w:r>
      <w:r w:rsidRPr="00A576EC">
        <w:rPr>
          <w:rFonts w:asciiTheme="minorHAnsi" w:hAnsiTheme="minorHAnsi" w:cstheme="minorHAnsi"/>
          <w:spacing w:val="-8"/>
        </w:rPr>
        <w:t>procédons</w:t>
      </w:r>
      <w:r w:rsidRPr="00A576EC">
        <w:rPr>
          <w:rFonts w:asciiTheme="minorHAnsi" w:hAnsiTheme="minorHAnsi" w:cstheme="minorHAnsi"/>
          <w:spacing w:val="-10"/>
        </w:rPr>
        <w:t xml:space="preserve"> </w:t>
      </w:r>
      <w:r w:rsidRPr="00A576EC">
        <w:rPr>
          <w:rFonts w:asciiTheme="minorHAnsi" w:hAnsiTheme="minorHAnsi" w:cstheme="minorHAnsi"/>
          <w:spacing w:val="-8"/>
        </w:rPr>
        <w:t>à</w:t>
      </w:r>
      <w:r w:rsidRPr="00A576EC">
        <w:rPr>
          <w:rFonts w:asciiTheme="minorHAnsi" w:hAnsiTheme="minorHAnsi" w:cstheme="minorHAnsi"/>
          <w:spacing w:val="-13"/>
        </w:rPr>
        <w:t xml:space="preserve"> </w:t>
      </w:r>
      <w:r w:rsidRPr="00A576EC">
        <w:rPr>
          <w:rFonts w:asciiTheme="minorHAnsi" w:hAnsiTheme="minorHAnsi" w:cstheme="minorHAnsi"/>
          <w:spacing w:val="-8"/>
        </w:rPr>
        <w:t>des</w:t>
      </w:r>
      <w:r w:rsidRPr="00A576EC">
        <w:rPr>
          <w:rFonts w:asciiTheme="minorHAnsi" w:hAnsiTheme="minorHAnsi" w:cstheme="minorHAnsi"/>
          <w:spacing w:val="-12"/>
        </w:rPr>
        <w:t xml:space="preserve"> </w:t>
      </w:r>
      <w:r w:rsidRPr="00A576EC">
        <w:rPr>
          <w:rFonts w:asciiTheme="minorHAnsi" w:hAnsiTheme="minorHAnsi" w:cstheme="minorHAnsi"/>
          <w:spacing w:val="-8"/>
        </w:rPr>
        <w:t>tests</w:t>
      </w:r>
      <w:r w:rsidRPr="00A576EC">
        <w:rPr>
          <w:rFonts w:asciiTheme="minorHAnsi" w:hAnsiTheme="minorHAnsi" w:cstheme="minorHAnsi"/>
          <w:spacing w:val="-12"/>
        </w:rPr>
        <w:t xml:space="preserve"> </w:t>
      </w:r>
      <w:r w:rsidRPr="00A576EC">
        <w:rPr>
          <w:rFonts w:asciiTheme="minorHAnsi" w:hAnsiTheme="minorHAnsi" w:cstheme="minorHAnsi"/>
          <w:spacing w:val="-8"/>
        </w:rPr>
        <w:t>écrits</w:t>
      </w:r>
      <w:r w:rsidRPr="00A576EC">
        <w:rPr>
          <w:rFonts w:asciiTheme="minorHAnsi" w:hAnsiTheme="minorHAnsi" w:cstheme="minorHAnsi"/>
          <w:spacing w:val="-10"/>
        </w:rPr>
        <w:t xml:space="preserve"> </w:t>
      </w:r>
      <w:r w:rsidRPr="00A576EC">
        <w:rPr>
          <w:rFonts w:asciiTheme="minorHAnsi" w:hAnsiTheme="minorHAnsi" w:cstheme="minorHAnsi"/>
          <w:spacing w:val="-8"/>
        </w:rPr>
        <w:t>pour</w:t>
      </w:r>
      <w:r w:rsidRPr="00A576EC">
        <w:rPr>
          <w:rFonts w:asciiTheme="minorHAnsi" w:hAnsiTheme="minorHAnsi" w:cstheme="minorHAnsi"/>
          <w:spacing w:val="-10"/>
        </w:rPr>
        <w:t xml:space="preserve"> </w:t>
      </w:r>
      <w:r w:rsidRPr="00A576EC">
        <w:rPr>
          <w:rFonts w:asciiTheme="minorHAnsi" w:hAnsiTheme="minorHAnsi" w:cstheme="minorHAnsi"/>
          <w:spacing w:val="-8"/>
        </w:rPr>
        <w:t>pouvoir</w:t>
      </w:r>
      <w:r w:rsidRPr="00A576EC">
        <w:rPr>
          <w:rFonts w:asciiTheme="minorHAnsi" w:hAnsiTheme="minorHAnsi" w:cstheme="minorHAnsi"/>
          <w:spacing w:val="-12"/>
        </w:rPr>
        <w:t xml:space="preserve"> </w:t>
      </w:r>
      <w:r w:rsidRPr="00A576EC">
        <w:rPr>
          <w:rFonts w:asciiTheme="minorHAnsi" w:hAnsiTheme="minorHAnsi" w:cstheme="minorHAnsi"/>
          <w:spacing w:val="-8"/>
        </w:rPr>
        <w:t xml:space="preserve">sélectionner </w:t>
      </w:r>
      <w:r w:rsidRPr="00A576EC">
        <w:rPr>
          <w:rFonts w:asciiTheme="minorHAnsi" w:hAnsiTheme="minorHAnsi" w:cstheme="minorHAnsi"/>
          <w:spacing w:val="-6"/>
        </w:rPr>
        <w:t>les</w:t>
      </w:r>
      <w:r w:rsidRPr="00A576EC">
        <w:rPr>
          <w:rFonts w:asciiTheme="minorHAnsi" w:hAnsiTheme="minorHAnsi" w:cstheme="minorHAnsi"/>
          <w:spacing w:val="-15"/>
        </w:rPr>
        <w:t xml:space="preserve"> </w:t>
      </w:r>
      <w:r w:rsidRPr="00A576EC">
        <w:rPr>
          <w:rFonts w:asciiTheme="minorHAnsi" w:hAnsiTheme="minorHAnsi" w:cstheme="minorHAnsi"/>
          <w:spacing w:val="-6"/>
        </w:rPr>
        <w:t>candidats</w:t>
      </w:r>
      <w:r w:rsidRPr="00A576EC">
        <w:rPr>
          <w:rFonts w:asciiTheme="minorHAnsi" w:hAnsiTheme="minorHAnsi" w:cstheme="minorHAnsi"/>
          <w:spacing w:val="-15"/>
        </w:rPr>
        <w:t xml:space="preserve"> </w:t>
      </w:r>
      <w:r w:rsidRPr="00A576EC">
        <w:rPr>
          <w:rFonts w:asciiTheme="minorHAnsi" w:hAnsiTheme="minorHAnsi" w:cstheme="minorHAnsi"/>
          <w:spacing w:val="-6"/>
        </w:rPr>
        <w:t>sur</w:t>
      </w:r>
      <w:r w:rsidRPr="00A576EC">
        <w:rPr>
          <w:rFonts w:asciiTheme="minorHAnsi" w:hAnsiTheme="minorHAnsi" w:cstheme="minorHAnsi"/>
          <w:spacing w:val="-14"/>
        </w:rPr>
        <w:t xml:space="preserve"> </w:t>
      </w:r>
      <w:r w:rsidRPr="00A576EC">
        <w:rPr>
          <w:rFonts w:asciiTheme="minorHAnsi" w:hAnsiTheme="minorHAnsi" w:cstheme="minorHAnsi"/>
          <w:spacing w:val="-6"/>
        </w:rPr>
        <w:t>leurs</w:t>
      </w:r>
      <w:r w:rsidRPr="00A576EC">
        <w:rPr>
          <w:rFonts w:asciiTheme="minorHAnsi" w:hAnsiTheme="minorHAnsi" w:cstheme="minorHAnsi"/>
          <w:spacing w:val="-14"/>
        </w:rPr>
        <w:t xml:space="preserve"> </w:t>
      </w:r>
      <w:r w:rsidRPr="00A576EC">
        <w:rPr>
          <w:rFonts w:asciiTheme="minorHAnsi" w:hAnsiTheme="minorHAnsi" w:cstheme="minorHAnsi"/>
          <w:spacing w:val="-6"/>
        </w:rPr>
        <w:t>qualifications</w:t>
      </w:r>
      <w:r w:rsidRPr="00A576EC">
        <w:rPr>
          <w:rFonts w:asciiTheme="minorHAnsi" w:hAnsiTheme="minorHAnsi" w:cstheme="minorHAnsi"/>
          <w:spacing w:val="-14"/>
        </w:rPr>
        <w:t xml:space="preserve"> </w:t>
      </w:r>
      <w:r w:rsidRPr="00A576EC">
        <w:rPr>
          <w:rFonts w:asciiTheme="minorHAnsi" w:hAnsiTheme="minorHAnsi" w:cstheme="minorHAnsi"/>
          <w:spacing w:val="-6"/>
        </w:rPr>
        <w:t>et</w:t>
      </w:r>
      <w:r w:rsidRPr="00A576EC">
        <w:rPr>
          <w:rFonts w:asciiTheme="minorHAnsi" w:hAnsiTheme="minorHAnsi" w:cstheme="minorHAnsi"/>
          <w:spacing w:val="-15"/>
        </w:rPr>
        <w:t xml:space="preserve"> </w:t>
      </w:r>
      <w:r w:rsidRPr="00A576EC">
        <w:rPr>
          <w:rFonts w:asciiTheme="minorHAnsi" w:hAnsiTheme="minorHAnsi" w:cstheme="minorHAnsi"/>
          <w:spacing w:val="-6"/>
        </w:rPr>
        <w:t>connaissances</w:t>
      </w:r>
      <w:r w:rsidRPr="00A576EC">
        <w:rPr>
          <w:rFonts w:asciiTheme="minorHAnsi" w:hAnsiTheme="minorHAnsi" w:cstheme="minorHAnsi"/>
          <w:spacing w:val="-16"/>
        </w:rPr>
        <w:t xml:space="preserve"> </w:t>
      </w:r>
      <w:r w:rsidRPr="00A576EC">
        <w:rPr>
          <w:rFonts w:asciiTheme="minorHAnsi" w:hAnsiTheme="minorHAnsi" w:cstheme="minorHAnsi"/>
          <w:spacing w:val="-6"/>
        </w:rPr>
        <w:t>théoriques</w:t>
      </w:r>
      <w:r w:rsidRPr="00A576EC">
        <w:rPr>
          <w:rFonts w:asciiTheme="minorHAnsi" w:hAnsiTheme="minorHAnsi" w:cstheme="minorHAnsi"/>
        </w:rPr>
        <w:t xml:space="preserve"> </w:t>
      </w:r>
      <w:r w:rsidRPr="00A576EC">
        <w:rPr>
          <w:rFonts w:asciiTheme="minorHAnsi" w:hAnsiTheme="minorHAnsi" w:cstheme="minorHAnsi"/>
          <w:spacing w:val="-6"/>
        </w:rPr>
        <w:t>;</w:t>
      </w:r>
      <w:r w:rsidRPr="00A576EC">
        <w:rPr>
          <w:rFonts w:asciiTheme="minorHAnsi" w:hAnsiTheme="minorHAnsi" w:cstheme="minorHAnsi"/>
          <w:spacing w:val="-16"/>
        </w:rPr>
        <w:t xml:space="preserve"> </w:t>
      </w:r>
      <w:r w:rsidRPr="00A576EC">
        <w:rPr>
          <w:rFonts w:asciiTheme="minorHAnsi" w:hAnsiTheme="minorHAnsi" w:cstheme="minorHAnsi"/>
          <w:spacing w:val="-6"/>
        </w:rPr>
        <w:t>ce</w:t>
      </w:r>
      <w:r w:rsidRPr="00A576EC">
        <w:rPr>
          <w:rFonts w:asciiTheme="minorHAnsi" w:hAnsiTheme="minorHAnsi" w:cstheme="minorHAnsi"/>
          <w:spacing w:val="-13"/>
        </w:rPr>
        <w:t xml:space="preserve"> </w:t>
      </w:r>
      <w:r w:rsidRPr="00A576EC">
        <w:rPr>
          <w:rFonts w:asciiTheme="minorHAnsi" w:hAnsiTheme="minorHAnsi" w:cstheme="minorHAnsi"/>
          <w:spacing w:val="-6"/>
        </w:rPr>
        <w:t>qui</w:t>
      </w:r>
      <w:r w:rsidRPr="00A576EC">
        <w:rPr>
          <w:rFonts w:asciiTheme="minorHAnsi" w:hAnsiTheme="minorHAnsi" w:cstheme="minorHAnsi"/>
          <w:spacing w:val="-14"/>
        </w:rPr>
        <w:t xml:space="preserve"> </w:t>
      </w:r>
      <w:r w:rsidRPr="00A576EC">
        <w:rPr>
          <w:rFonts w:asciiTheme="minorHAnsi" w:hAnsiTheme="minorHAnsi" w:cstheme="minorHAnsi"/>
          <w:spacing w:val="-6"/>
        </w:rPr>
        <w:t>est</w:t>
      </w:r>
      <w:r w:rsidRPr="00A576EC">
        <w:rPr>
          <w:rFonts w:asciiTheme="minorHAnsi" w:hAnsiTheme="minorHAnsi" w:cstheme="minorHAnsi"/>
          <w:spacing w:val="-14"/>
        </w:rPr>
        <w:t xml:space="preserve"> </w:t>
      </w:r>
      <w:r w:rsidRPr="00A576EC">
        <w:rPr>
          <w:rFonts w:asciiTheme="minorHAnsi" w:hAnsiTheme="minorHAnsi" w:cstheme="minorHAnsi"/>
          <w:spacing w:val="-6"/>
        </w:rPr>
        <w:t xml:space="preserve">une </w:t>
      </w:r>
      <w:r w:rsidRPr="00A576EC">
        <w:rPr>
          <w:rFonts w:asciiTheme="minorHAnsi" w:hAnsiTheme="minorHAnsi" w:cstheme="minorHAnsi"/>
          <w:spacing w:val="-2"/>
        </w:rPr>
        <w:t>étape</w:t>
      </w:r>
      <w:r w:rsidRPr="00A576EC">
        <w:rPr>
          <w:rFonts w:asciiTheme="minorHAnsi" w:hAnsiTheme="minorHAnsi" w:cstheme="minorHAnsi"/>
          <w:spacing w:val="-16"/>
        </w:rPr>
        <w:t xml:space="preserve"> </w:t>
      </w:r>
      <w:r w:rsidRPr="00A576EC">
        <w:rPr>
          <w:rFonts w:asciiTheme="minorHAnsi" w:hAnsiTheme="minorHAnsi" w:cstheme="minorHAnsi"/>
          <w:spacing w:val="-2"/>
        </w:rPr>
        <w:t>cruciale</w:t>
      </w:r>
      <w:r w:rsidRPr="00A576EC">
        <w:rPr>
          <w:rFonts w:asciiTheme="minorHAnsi" w:hAnsiTheme="minorHAnsi" w:cstheme="minorHAnsi"/>
          <w:spacing w:val="-14"/>
        </w:rPr>
        <w:t xml:space="preserve"> </w:t>
      </w:r>
      <w:r w:rsidRPr="00A576EC">
        <w:rPr>
          <w:rFonts w:asciiTheme="minorHAnsi" w:hAnsiTheme="minorHAnsi" w:cstheme="minorHAnsi"/>
          <w:spacing w:val="-2"/>
        </w:rPr>
        <w:t>car</w:t>
      </w:r>
      <w:r w:rsidRPr="00A576EC">
        <w:rPr>
          <w:rFonts w:asciiTheme="minorHAnsi" w:hAnsiTheme="minorHAnsi" w:cstheme="minorHAnsi"/>
          <w:spacing w:val="-14"/>
        </w:rPr>
        <w:t xml:space="preserve"> </w:t>
      </w:r>
      <w:r w:rsidRPr="00A576EC">
        <w:rPr>
          <w:rFonts w:asciiTheme="minorHAnsi" w:hAnsiTheme="minorHAnsi" w:cstheme="minorHAnsi"/>
          <w:spacing w:val="-2"/>
        </w:rPr>
        <w:t>toute</w:t>
      </w:r>
      <w:r w:rsidRPr="00A576EC">
        <w:rPr>
          <w:rFonts w:asciiTheme="minorHAnsi" w:hAnsiTheme="minorHAnsi" w:cstheme="minorHAnsi"/>
          <w:spacing w:val="-14"/>
        </w:rPr>
        <w:t xml:space="preserve"> </w:t>
      </w:r>
      <w:r w:rsidRPr="00A576EC">
        <w:rPr>
          <w:rFonts w:asciiTheme="minorHAnsi" w:hAnsiTheme="minorHAnsi" w:cstheme="minorHAnsi"/>
          <w:spacing w:val="-2"/>
        </w:rPr>
        <w:t>emploi</w:t>
      </w:r>
      <w:r w:rsidRPr="00A576EC">
        <w:rPr>
          <w:rFonts w:asciiTheme="minorHAnsi" w:hAnsiTheme="minorHAnsi" w:cstheme="minorHAnsi"/>
          <w:spacing w:val="-16"/>
        </w:rPr>
        <w:t xml:space="preserve"> </w:t>
      </w:r>
      <w:r w:rsidRPr="00A576EC">
        <w:rPr>
          <w:rFonts w:asciiTheme="minorHAnsi" w:hAnsiTheme="minorHAnsi" w:cstheme="minorHAnsi"/>
          <w:spacing w:val="-2"/>
        </w:rPr>
        <w:t>nécessite</w:t>
      </w:r>
      <w:r w:rsidRPr="00A576EC">
        <w:rPr>
          <w:rFonts w:asciiTheme="minorHAnsi" w:hAnsiTheme="minorHAnsi" w:cstheme="minorHAnsi"/>
          <w:spacing w:val="-14"/>
        </w:rPr>
        <w:t xml:space="preserve"> </w:t>
      </w:r>
      <w:r w:rsidRPr="00A576EC">
        <w:rPr>
          <w:rFonts w:asciiTheme="minorHAnsi" w:hAnsiTheme="minorHAnsi" w:cstheme="minorHAnsi"/>
          <w:spacing w:val="-2"/>
        </w:rPr>
        <w:t>les</w:t>
      </w:r>
      <w:r w:rsidRPr="00A576EC">
        <w:rPr>
          <w:rFonts w:asciiTheme="minorHAnsi" w:hAnsiTheme="minorHAnsi" w:cstheme="minorHAnsi"/>
          <w:spacing w:val="-14"/>
        </w:rPr>
        <w:t xml:space="preserve"> </w:t>
      </w:r>
      <w:r w:rsidRPr="00A576EC">
        <w:rPr>
          <w:rFonts w:asciiTheme="minorHAnsi" w:hAnsiTheme="minorHAnsi" w:cstheme="minorHAnsi"/>
          <w:spacing w:val="-2"/>
        </w:rPr>
        <w:t>connaissances</w:t>
      </w:r>
      <w:r w:rsidRPr="00A576EC">
        <w:rPr>
          <w:rFonts w:asciiTheme="minorHAnsi" w:hAnsiTheme="minorHAnsi" w:cstheme="minorHAnsi"/>
          <w:spacing w:val="-14"/>
        </w:rPr>
        <w:t xml:space="preserve"> </w:t>
      </w:r>
      <w:r w:rsidRPr="00A576EC">
        <w:rPr>
          <w:rFonts w:asciiTheme="minorHAnsi" w:hAnsiTheme="minorHAnsi" w:cstheme="minorHAnsi"/>
          <w:spacing w:val="-2"/>
        </w:rPr>
        <w:t>académiques</w:t>
      </w:r>
      <w:r w:rsidRPr="00A576EC">
        <w:rPr>
          <w:rFonts w:asciiTheme="minorHAnsi" w:hAnsiTheme="minorHAnsi" w:cstheme="minorHAnsi"/>
          <w:spacing w:val="-14"/>
        </w:rPr>
        <w:t xml:space="preserve"> </w:t>
      </w:r>
      <w:r w:rsidRPr="00A576EC">
        <w:rPr>
          <w:rFonts w:asciiTheme="minorHAnsi" w:hAnsiTheme="minorHAnsi" w:cstheme="minorHAnsi"/>
          <w:spacing w:val="-2"/>
        </w:rPr>
        <w:t>et</w:t>
      </w:r>
      <w:r w:rsidRPr="00A576EC">
        <w:rPr>
          <w:rFonts w:asciiTheme="minorHAnsi" w:hAnsiTheme="minorHAnsi" w:cstheme="minorHAnsi"/>
          <w:spacing w:val="-14"/>
        </w:rPr>
        <w:t xml:space="preserve"> </w:t>
      </w:r>
      <w:r w:rsidRPr="00A576EC">
        <w:rPr>
          <w:rFonts w:asciiTheme="minorHAnsi" w:hAnsiTheme="minorHAnsi" w:cstheme="minorHAnsi"/>
          <w:spacing w:val="-2"/>
        </w:rPr>
        <w:t>de l’</w:t>
      </w:r>
      <w:proofErr w:type="spellStart"/>
      <w:r w:rsidRPr="00A576EC">
        <w:rPr>
          <w:rFonts w:asciiTheme="minorHAnsi" w:hAnsiTheme="minorHAnsi" w:cstheme="minorHAnsi"/>
          <w:spacing w:val="-2"/>
        </w:rPr>
        <w:t>experience</w:t>
      </w:r>
      <w:proofErr w:type="spellEnd"/>
      <w:r w:rsidRPr="00A576EC">
        <w:rPr>
          <w:rFonts w:asciiTheme="minorHAnsi" w:hAnsiTheme="minorHAnsi" w:cstheme="minorHAnsi"/>
          <w:spacing w:val="-2"/>
        </w:rPr>
        <w:t>.</w:t>
      </w:r>
    </w:p>
    <w:p w14:paraId="675F26F8" w14:textId="77777777" w:rsidR="003D5B1E" w:rsidRPr="00A576EC" w:rsidRDefault="00104086">
      <w:pPr>
        <w:pStyle w:val="Paragraphedeliste"/>
        <w:numPr>
          <w:ilvl w:val="1"/>
          <w:numId w:val="3"/>
        </w:numPr>
        <w:tabs>
          <w:tab w:val="left" w:pos="477"/>
        </w:tabs>
        <w:spacing w:before="239"/>
        <w:ind w:left="477" w:hanging="358"/>
        <w:rPr>
          <w:rFonts w:asciiTheme="minorHAnsi" w:hAnsiTheme="minorHAnsi" w:cstheme="minorHAnsi"/>
          <w:b/>
          <w:sz w:val="24"/>
          <w:szCs w:val="24"/>
        </w:rPr>
      </w:pPr>
      <w:r w:rsidRPr="00A576EC">
        <w:rPr>
          <w:rFonts w:asciiTheme="minorHAnsi" w:hAnsiTheme="minorHAnsi" w:cstheme="minorHAnsi"/>
          <w:b/>
          <w:spacing w:val="-10"/>
          <w:sz w:val="24"/>
          <w:szCs w:val="24"/>
        </w:rPr>
        <w:t>Interview</w:t>
      </w:r>
      <w:r w:rsidRPr="00A576EC">
        <w:rPr>
          <w:rFonts w:asciiTheme="minorHAnsi" w:hAnsiTheme="minorHAnsi" w:cstheme="minorHAnsi"/>
          <w:b/>
          <w:sz w:val="24"/>
          <w:szCs w:val="24"/>
        </w:rPr>
        <w:t xml:space="preserve"> </w:t>
      </w:r>
      <w:r w:rsidRPr="00A576EC">
        <w:rPr>
          <w:rFonts w:asciiTheme="minorHAnsi" w:hAnsiTheme="minorHAnsi" w:cstheme="minorHAnsi"/>
          <w:b/>
          <w:spacing w:val="-10"/>
          <w:sz w:val="24"/>
          <w:szCs w:val="24"/>
        </w:rPr>
        <w:t>proprement</w:t>
      </w:r>
      <w:r w:rsidRPr="00A576EC">
        <w:rPr>
          <w:rFonts w:asciiTheme="minorHAnsi" w:hAnsiTheme="minorHAnsi" w:cstheme="minorHAnsi"/>
          <w:b/>
          <w:spacing w:val="2"/>
          <w:sz w:val="24"/>
          <w:szCs w:val="24"/>
        </w:rPr>
        <w:t xml:space="preserve"> </w:t>
      </w:r>
      <w:r w:rsidRPr="00A576EC">
        <w:rPr>
          <w:rFonts w:asciiTheme="minorHAnsi" w:hAnsiTheme="minorHAnsi" w:cstheme="minorHAnsi"/>
          <w:b/>
          <w:spacing w:val="-10"/>
          <w:sz w:val="24"/>
          <w:szCs w:val="24"/>
        </w:rPr>
        <w:t>dit</w:t>
      </w:r>
    </w:p>
    <w:p w14:paraId="4866E603" w14:textId="77777777" w:rsidR="003D5B1E" w:rsidRPr="00A576EC" w:rsidRDefault="00104086">
      <w:pPr>
        <w:pStyle w:val="Corpsdetexte"/>
        <w:spacing w:before="285" w:line="276" w:lineRule="auto"/>
        <w:ind w:left="119" w:right="499"/>
        <w:jc w:val="both"/>
        <w:rPr>
          <w:rFonts w:asciiTheme="minorHAnsi" w:hAnsiTheme="minorHAnsi" w:cstheme="minorHAnsi"/>
        </w:rPr>
      </w:pPr>
      <w:proofErr w:type="gramStart"/>
      <w:r w:rsidRPr="00A576EC">
        <w:rPr>
          <w:rFonts w:asciiTheme="minorHAnsi" w:hAnsiTheme="minorHAnsi" w:cstheme="minorHAnsi"/>
        </w:rPr>
        <w:t>Apres</w:t>
      </w:r>
      <w:proofErr w:type="gramEnd"/>
      <w:r w:rsidRPr="00A576EC">
        <w:rPr>
          <w:rFonts w:asciiTheme="minorHAnsi" w:hAnsiTheme="minorHAnsi" w:cstheme="minorHAnsi"/>
          <w:spacing w:val="-13"/>
        </w:rPr>
        <w:t xml:space="preserve"> </w:t>
      </w:r>
      <w:r w:rsidRPr="00A576EC">
        <w:rPr>
          <w:rFonts w:asciiTheme="minorHAnsi" w:hAnsiTheme="minorHAnsi" w:cstheme="minorHAnsi"/>
        </w:rPr>
        <w:t>le</w:t>
      </w:r>
      <w:r w:rsidRPr="00A576EC">
        <w:rPr>
          <w:rFonts w:asciiTheme="minorHAnsi" w:hAnsiTheme="minorHAnsi" w:cstheme="minorHAnsi"/>
          <w:spacing w:val="-13"/>
        </w:rPr>
        <w:t xml:space="preserve"> </w:t>
      </w:r>
      <w:r w:rsidRPr="00A576EC">
        <w:rPr>
          <w:rFonts w:asciiTheme="minorHAnsi" w:hAnsiTheme="minorHAnsi" w:cstheme="minorHAnsi"/>
        </w:rPr>
        <w:t>test</w:t>
      </w:r>
      <w:r w:rsidRPr="00A576EC">
        <w:rPr>
          <w:rFonts w:asciiTheme="minorHAnsi" w:hAnsiTheme="minorHAnsi" w:cstheme="minorHAnsi"/>
          <w:spacing w:val="-14"/>
        </w:rPr>
        <w:t xml:space="preserve"> </w:t>
      </w:r>
      <w:r w:rsidRPr="00A576EC">
        <w:rPr>
          <w:rFonts w:asciiTheme="minorHAnsi" w:hAnsiTheme="minorHAnsi" w:cstheme="minorHAnsi"/>
        </w:rPr>
        <w:t>écrit,</w:t>
      </w:r>
      <w:r w:rsidRPr="00A576EC">
        <w:rPr>
          <w:rFonts w:asciiTheme="minorHAnsi" w:hAnsiTheme="minorHAnsi" w:cstheme="minorHAnsi"/>
          <w:spacing w:val="-11"/>
        </w:rPr>
        <w:t xml:space="preserve"> </w:t>
      </w:r>
      <w:r w:rsidRPr="00A576EC">
        <w:rPr>
          <w:rFonts w:asciiTheme="minorHAnsi" w:hAnsiTheme="minorHAnsi" w:cstheme="minorHAnsi"/>
        </w:rPr>
        <w:t>une</w:t>
      </w:r>
      <w:r w:rsidRPr="00A576EC">
        <w:rPr>
          <w:rFonts w:asciiTheme="minorHAnsi" w:hAnsiTheme="minorHAnsi" w:cstheme="minorHAnsi"/>
          <w:spacing w:val="-13"/>
        </w:rPr>
        <w:t xml:space="preserve"> </w:t>
      </w:r>
      <w:r w:rsidRPr="00A576EC">
        <w:rPr>
          <w:rFonts w:asciiTheme="minorHAnsi" w:hAnsiTheme="minorHAnsi" w:cstheme="minorHAnsi"/>
        </w:rPr>
        <w:t>liste</w:t>
      </w:r>
      <w:r w:rsidRPr="00A576EC">
        <w:rPr>
          <w:rFonts w:asciiTheme="minorHAnsi" w:hAnsiTheme="minorHAnsi" w:cstheme="minorHAnsi"/>
          <w:spacing w:val="-13"/>
        </w:rPr>
        <w:t xml:space="preserve"> </w:t>
      </w:r>
      <w:r w:rsidRPr="00A576EC">
        <w:rPr>
          <w:rFonts w:asciiTheme="minorHAnsi" w:hAnsiTheme="minorHAnsi" w:cstheme="minorHAnsi"/>
        </w:rPr>
        <w:t>très</w:t>
      </w:r>
      <w:r w:rsidRPr="00A576EC">
        <w:rPr>
          <w:rFonts w:asciiTheme="minorHAnsi" w:hAnsiTheme="minorHAnsi" w:cstheme="minorHAnsi"/>
          <w:spacing w:val="-14"/>
        </w:rPr>
        <w:t xml:space="preserve"> </w:t>
      </w:r>
      <w:r w:rsidRPr="00A576EC">
        <w:rPr>
          <w:rFonts w:asciiTheme="minorHAnsi" w:hAnsiTheme="minorHAnsi" w:cstheme="minorHAnsi"/>
        </w:rPr>
        <w:t>restreinte</w:t>
      </w:r>
      <w:r w:rsidRPr="00A576EC">
        <w:rPr>
          <w:rFonts w:asciiTheme="minorHAnsi" w:hAnsiTheme="minorHAnsi" w:cstheme="minorHAnsi"/>
          <w:spacing w:val="-13"/>
        </w:rPr>
        <w:t xml:space="preserve"> </w:t>
      </w:r>
      <w:r w:rsidRPr="00A576EC">
        <w:rPr>
          <w:rFonts w:asciiTheme="minorHAnsi" w:hAnsiTheme="minorHAnsi" w:cstheme="minorHAnsi"/>
        </w:rPr>
        <w:t>de</w:t>
      </w:r>
      <w:r w:rsidRPr="00A576EC">
        <w:rPr>
          <w:rFonts w:asciiTheme="minorHAnsi" w:hAnsiTheme="minorHAnsi" w:cstheme="minorHAnsi"/>
          <w:spacing w:val="-13"/>
        </w:rPr>
        <w:t xml:space="preserve"> </w:t>
      </w:r>
      <w:r w:rsidRPr="00A576EC">
        <w:rPr>
          <w:rFonts w:asciiTheme="minorHAnsi" w:hAnsiTheme="minorHAnsi" w:cstheme="minorHAnsi"/>
        </w:rPr>
        <w:t>candidats</w:t>
      </w:r>
      <w:r w:rsidRPr="00A576EC">
        <w:rPr>
          <w:rFonts w:asciiTheme="minorHAnsi" w:hAnsiTheme="minorHAnsi" w:cstheme="minorHAnsi"/>
          <w:spacing w:val="-13"/>
        </w:rPr>
        <w:t xml:space="preserve"> </w:t>
      </w:r>
      <w:r w:rsidRPr="00A576EC">
        <w:rPr>
          <w:rFonts w:asciiTheme="minorHAnsi" w:hAnsiTheme="minorHAnsi" w:cstheme="minorHAnsi"/>
        </w:rPr>
        <w:t>qui</w:t>
      </w:r>
      <w:r w:rsidRPr="00A576EC">
        <w:rPr>
          <w:rFonts w:asciiTheme="minorHAnsi" w:hAnsiTheme="minorHAnsi" w:cstheme="minorHAnsi"/>
          <w:spacing w:val="-12"/>
        </w:rPr>
        <w:t xml:space="preserve"> </w:t>
      </w:r>
      <w:r w:rsidRPr="00A576EC">
        <w:rPr>
          <w:rFonts w:asciiTheme="minorHAnsi" w:hAnsiTheme="minorHAnsi" w:cstheme="minorHAnsi"/>
        </w:rPr>
        <w:t>ont</w:t>
      </w:r>
      <w:r w:rsidRPr="00A576EC">
        <w:rPr>
          <w:rFonts w:asciiTheme="minorHAnsi" w:hAnsiTheme="minorHAnsi" w:cstheme="minorHAnsi"/>
          <w:spacing w:val="-13"/>
        </w:rPr>
        <w:t xml:space="preserve"> </w:t>
      </w:r>
      <w:r w:rsidRPr="00A576EC">
        <w:rPr>
          <w:rFonts w:asciiTheme="minorHAnsi" w:hAnsiTheme="minorHAnsi" w:cstheme="minorHAnsi"/>
        </w:rPr>
        <w:t>réussis</w:t>
      </w:r>
      <w:r w:rsidRPr="00A576EC">
        <w:rPr>
          <w:rFonts w:asciiTheme="minorHAnsi" w:hAnsiTheme="minorHAnsi" w:cstheme="minorHAnsi"/>
          <w:spacing w:val="-13"/>
        </w:rPr>
        <w:t xml:space="preserve"> </w:t>
      </w:r>
      <w:r w:rsidRPr="00A576EC">
        <w:rPr>
          <w:rFonts w:asciiTheme="minorHAnsi" w:hAnsiTheme="minorHAnsi" w:cstheme="minorHAnsi"/>
        </w:rPr>
        <w:t>le</w:t>
      </w:r>
      <w:r w:rsidRPr="00A576EC">
        <w:rPr>
          <w:rFonts w:asciiTheme="minorHAnsi" w:hAnsiTheme="minorHAnsi" w:cstheme="minorHAnsi"/>
          <w:spacing w:val="-14"/>
        </w:rPr>
        <w:t xml:space="preserve"> </w:t>
      </w:r>
      <w:r w:rsidRPr="00A576EC">
        <w:rPr>
          <w:rFonts w:asciiTheme="minorHAnsi" w:hAnsiTheme="minorHAnsi" w:cstheme="minorHAnsi"/>
        </w:rPr>
        <w:t xml:space="preserve">test </w:t>
      </w:r>
      <w:r w:rsidRPr="00A576EC">
        <w:rPr>
          <w:rFonts w:asciiTheme="minorHAnsi" w:hAnsiTheme="minorHAnsi" w:cstheme="minorHAnsi"/>
          <w:spacing w:val="-2"/>
        </w:rPr>
        <w:t>sont</w:t>
      </w:r>
      <w:r w:rsidRPr="00A576EC">
        <w:rPr>
          <w:rFonts w:asciiTheme="minorHAnsi" w:hAnsiTheme="minorHAnsi" w:cstheme="minorHAnsi"/>
          <w:spacing w:val="-14"/>
        </w:rPr>
        <w:t xml:space="preserve"> </w:t>
      </w:r>
      <w:r w:rsidRPr="00A576EC">
        <w:rPr>
          <w:rFonts w:asciiTheme="minorHAnsi" w:hAnsiTheme="minorHAnsi" w:cstheme="minorHAnsi"/>
          <w:spacing w:val="-2"/>
        </w:rPr>
        <w:t>contactes</w:t>
      </w:r>
      <w:r w:rsidRPr="00A576EC">
        <w:rPr>
          <w:rFonts w:asciiTheme="minorHAnsi" w:hAnsiTheme="minorHAnsi" w:cstheme="minorHAnsi"/>
          <w:spacing w:val="-14"/>
        </w:rPr>
        <w:t xml:space="preserve"> </w:t>
      </w:r>
      <w:r w:rsidRPr="00A576EC">
        <w:rPr>
          <w:rFonts w:asciiTheme="minorHAnsi" w:hAnsiTheme="minorHAnsi" w:cstheme="minorHAnsi"/>
          <w:spacing w:val="-2"/>
        </w:rPr>
        <w:t>pour</w:t>
      </w:r>
      <w:r w:rsidRPr="00A576EC">
        <w:rPr>
          <w:rFonts w:asciiTheme="minorHAnsi" w:hAnsiTheme="minorHAnsi" w:cstheme="minorHAnsi"/>
          <w:spacing w:val="-12"/>
        </w:rPr>
        <w:t xml:space="preserve"> </w:t>
      </w:r>
      <w:r w:rsidRPr="00A576EC">
        <w:rPr>
          <w:rFonts w:asciiTheme="minorHAnsi" w:hAnsiTheme="minorHAnsi" w:cstheme="minorHAnsi"/>
          <w:spacing w:val="-2"/>
        </w:rPr>
        <w:t>passer</w:t>
      </w:r>
      <w:r w:rsidRPr="00A576EC">
        <w:rPr>
          <w:rFonts w:asciiTheme="minorHAnsi" w:hAnsiTheme="minorHAnsi" w:cstheme="minorHAnsi"/>
          <w:spacing w:val="-12"/>
        </w:rPr>
        <w:t xml:space="preserve"> </w:t>
      </w:r>
      <w:r w:rsidRPr="00A576EC">
        <w:rPr>
          <w:rFonts w:asciiTheme="minorHAnsi" w:hAnsiTheme="minorHAnsi" w:cstheme="minorHAnsi"/>
          <w:spacing w:val="-2"/>
        </w:rPr>
        <w:t>une</w:t>
      </w:r>
      <w:r w:rsidRPr="00A576EC">
        <w:rPr>
          <w:rFonts w:asciiTheme="minorHAnsi" w:hAnsiTheme="minorHAnsi" w:cstheme="minorHAnsi"/>
          <w:spacing w:val="-12"/>
        </w:rPr>
        <w:t xml:space="preserve"> </w:t>
      </w:r>
      <w:r w:rsidRPr="00A576EC">
        <w:rPr>
          <w:rFonts w:asciiTheme="minorHAnsi" w:hAnsiTheme="minorHAnsi" w:cstheme="minorHAnsi"/>
          <w:spacing w:val="-2"/>
        </w:rPr>
        <w:t>interview</w:t>
      </w:r>
      <w:r w:rsidRPr="00A576EC">
        <w:rPr>
          <w:rFonts w:asciiTheme="minorHAnsi" w:hAnsiTheme="minorHAnsi" w:cstheme="minorHAnsi"/>
          <w:spacing w:val="-12"/>
        </w:rPr>
        <w:t xml:space="preserve"> </w:t>
      </w:r>
      <w:r w:rsidRPr="00A576EC">
        <w:rPr>
          <w:rFonts w:asciiTheme="minorHAnsi" w:hAnsiTheme="minorHAnsi" w:cstheme="minorHAnsi"/>
          <w:spacing w:val="-2"/>
        </w:rPr>
        <w:t>afin</w:t>
      </w:r>
      <w:r w:rsidRPr="00A576EC">
        <w:rPr>
          <w:rFonts w:asciiTheme="minorHAnsi" w:hAnsiTheme="minorHAnsi" w:cstheme="minorHAnsi"/>
          <w:spacing w:val="-13"/>
        </w:rPr>
        <w:t xml:space="preserve"> </w:t>
      </w:r>
      <w:r w:rsidRPr="00A576EC">
        <w:rPr>
          <w:rFonts w:asciiTheme="minorHAnsi" w:hAnsiTheme="minorHAnsi" w:cstheme="minorHAnsi"/>
          <w:spacing w:val="-2"/>
        </w:rPr>
        <w:t>d’évaluer</w:t>
      </w:r>
      <w:r w:rsidRPr="00A576EC">
        <w:rPr>
          <w:rFonts w:asciiTheme="minorHAnsi" w:hAnsiTheme="minorHAnsi" w:cstheme="minorHAnsi"/>
          <w:spacing w:val="-12"/>
        </w:rPr>
        <w:t xml:space="preserve"> </w:t>
      </w:r>
      <w:r w:rsidRPr="00A576EC">
        <w:rPr>
          <w:rFonts w:asciiTheme="minorHAnsi" w:hAnsiTheme="minorHAnsi" w:cstheme="minorHAnsi"/>
          <w:spacing w:val="-2"/>
        </w:rPr>
        <w:t>les</w:t>
      </w:r>
      <w:r w:rsidRPr="00A576EC">
        <w:rPr>
          <w:rFonts w:asciiTheme="minorHAnsi" w:hAnsiTheme="minorHAnsi" w:cstheme="minorHAnsi"/>
          <w:spacing w:val="-14"/>
        </w:rPr>
        <w:t xml:space="preserve"> </w:t>
      </w:r>
      <w:r w:rsidRPr="00A576EC">
        <w:rPr>
          <w:rFonts w:asciiTheme="minorHAnsi" w:hAnsiTheme="minorHAnsi" w:cstheme="minorHAnsi"/>
          <w:spacing w:val="-2"/>
        </w:rPr>
        <w:t>compétences</w:t>
      </w:r>
      <w:r w:rsidRPr="00A576EC">
        <w:rPr>
          <w:rFonts w:asciiTheme="minorHAnsi" w:hAnsiTheme="minorHAnsi" w:cstheme="minorHAnsi"/>
          <w:spacing w:val="-14"/>
        </w:rPr>
        <w:t xml:space="preserve"> </w:t>
      </w:r>
      <w:r w:rsidRPr="00A576EC">
        <w:rPr>
          <w:rFonts w:asciiTheme="minorHAnsi" w:hAnsiTheme="minorHAnsi" w:cstheme="minorHAnsi"/>
          <w:spacing w:val="-2"/>
        </w:rPr>
        <w:t>et</w:t>
      </w:r>
      <w:r w:rsidRPr="00A576EC">
        <w:rPr>
          <w:rFonts w:asciiTheme="minorHAnsi" w:hAnsiTheme="minorHAnsi" w:cstheme="minorHAnsi"/>
          <w:spacing w:val="-12"/>
        </w:rPr>
        <w:t xml:space="preserve"> </w:t>
      </w:r>
      <w:r w:rsidRPr="00A576EC">
        <w:rPr>
          <w:rFonts w:asciiTheme="minorHAnsi" w:hAnsiTheme="minorHAnsi" w:cstheme="minorHAnsi"/>
          <w:spacing w:val="-2"/>
        </w:rPr>
        <w:t xml:space="preserve">les </w:t>
      </w:r>
      <w:r w:rsidRPr="00A576EC">
        <w:rPr>
          <w:rFonts w:asciiTheme="minorHAnsi" w:hAnsiTheme="minorHAnsi" w:cstheme="minorHAnsi"/>
          <w:spacing w:val="-8"/>
        </w:rPr>
        <w:t>connaissances liés à</w:t>
      </w:r>
      <w:r w:rsidRPr="00A576EC">
        <w:rPr>
          <w:rFonts w:asciiTheme="minorHAnsi" w:hAnsiTheme="minorHAnsi" w:cstheme="minorHAnsi"/>
          <w:spacing w:val="-9"/>
        </w:rPr>
        <w:t xml:space="preserve"> </w:t>
      </w:r>
      <w:r w:rsidRPr="00A576EC">
        <w:rPr>
          <w:rFonts w:asciiTheme="minorHAnsi" w:hAnsiTheme="minorHAnsi" w:cstheme="minorHAnsi"/>
          <w:spacing w:val="-8"/>
        </w:rPr>
        <w:t>son</w:t>
      </w:r>
      <w:r w:rsidRPr="00A576EC">
        <w:rPr>
          <w:rFonts w:asciiTheme="minorHAnsi" w:hAnsiTheme="minorHAnsi" w:cstheme="minorHAnsi"/>
          <w:spacing w:val="-9"/>
        </w:rPr>
        <w:t xml:space="preserve"> </w:t>
      </w:r>
      <w:proofErr w:type="spellStart"/>
      <w:r w:rsidRPr="00A576EC">
        <w:rPr>
          <w:rFonts w:asciiTheme="minorHAnsi" w:hAnsiTheme="minorHAnsi" w:cstheme="minorHAnsi"/>
          <w:spacing w:val="-8"/>
        </w:rPr>
        <w:t>experience</w:t>
      </w:r>
      <w:proofErr w:type="spellEnd"/>
      <w:r w:rsidRPr="00A576EC">
        <w:rPr>
          <w:rFonts w:asciiTheme="minorHAnsi" w:hAnsiTheme="minorHAnsi" w:cstheme="minorHAnsi"/>
          <w:spacing w:val="-8"/>
        </w:rPr>
        <w:t>, mettre en</w:t>
      </w:r>
      <w:r w:rsidRPr="00A576EC">
        <w:rPr>
          <w:rFonts w:asciiTheme="minorHAnsi" w:hAnsiTheme="minorHAnsi" w:cstheme="minorHAnsi"/>
          <w:spacing w:val="-12"/>
        </w:rPr>
        <w:t xml:space="preserve"> </w:t>
      </w:r>
      <w:r w:rsidRPr="00A576EC">
        <w:rPr>
          <w:rFonts w:asciiTheme="minorHAnsi" w:hAnsiTheme="minorHAnsi" w:cstheme="minorHAnsi"/>
          <w:spacing w:val="-8"/>
        </w:rPr>
        <w:t>cause</w:t>
      </w:r>
      <w:r w:rsidRPr="00A576EC">
        <w:rPr>
          <w:rFonts w:asciiTheme="minorHAnsi" w:hAnsiTheme="minorHAnsi" w:cstheme="minorHAnsi"/>
          <w:spacing w:val="-10"/>
        </w:rPr>
        <w:t xml:space="preserve"> </w:t>
      </w:r>
      <w:r w:rsidRPr="00A576EC">
        <w:rPr>
          <w:rFonts w:asciiTheme="minorHAnsi" w:hAnsiTheme="minorHAnsi" w:cstheme="minorHAnsi"/>
          <w:spacing w:val="-8"/>
        </w:rPr>
        <w:t>son</w:t>
      </w:r>
      <w:r w:rsidRPr="00A576EC">
        <w:rPr>
          <w:rFonts w:asciiTheme="minorHAnsi" w:hAnsiTheme="minorHAnsi" w:cstheme="minorHAnsi"/>
          <w:spacing w:val="-12"/>
        </w:rPr>
        <w:t xml:space="preserve"> </w:t>
      </w:r>
      <w:r w:rsidRPr="00A576EC">
        <w:rPr>
          <w:rFonts w:asciiTheme="minorHAnsi" w:hAnsiTheme="minorHAnsi" w:cstheme="minorHAnsi"/>
          <w:spacing w:val="-8"/>
        </w:rPr>
        <w:t>savoir.</w:t>
      </w:r>
      <w:r w:rsidRPr="00A576EC">
        <w:rPr>
          <w:rFonts w:asciiTheme="minorHAnsi" w:hAnsiTheme="minorHAnsi" w:cstheme="minorHAnsi"/>
          <w:spacing w:val="-11"/>
        </w:rPr>
        <w:t xml:space="preserve"> </w:t>
      </w:r>
      <w:r w:rsidRPr="00A576EC">
        <w:rPr>
          <w:rFonts w:asciiTheme="minorHAnsi" w:hAnsiTheme="minorHAnsi" w:cstheme="minorHAnsi"/>
          <w:spacing w:val="-8"/>
        </w:rPr>
        <w:t xml:space="preserve">Nous effectuons </w:t>
      </w:r>
      <w:r w:rsidRPr="00A576EC">
        <w:rPr>
          <w:rFonts w:asciiTheme="minorHAnsi" w:hAnsiTheme="minorHAnsi" w:cstheme="minorHAnsi"/>
          <w:spacing w:val="-2"/>
        </w:rPr>
        <w:t>deux</w:t>
      </w:r>
      <w:r w:rsidRPr="00A576EC">
        <w:rPr>
          <w:rFonts w:asciiTheme="minorHAnsi" w:hAnsiTheme="minorHAnsi" w:cstheme="minorHAnsi"/>
          <w:spacing w:val="-19"/>
        </w:rPr>
        <w:t xml:space="preserve"> </w:t>
      </w:r>
      <w:r w:rsidRPr="00A576EC">
        <w:rPr>
          <w:rFonts w:asciiTheme="minorHAnsi" w:hAnsiTheme="minorHAnsi" w:cstheme="minorHAnsi"/>
          <w:spacing w:val="-2"/>
        </w:rPr>
        <w:t>interviews</w:t>
      </w:r>
      <w:r w:rsidRPr="00A576EC">
        <w:rPr>
          <w:rFonts w:asciiTheme="minorHAnsi" w:hAnsiTheme="minorHAnsi" w:cstheme="minorHAnsi"/>
          <w:spacing w:val="-19"/>
        </w:rPr>
        <w:t xml:space="preserve"> </w:t>
      </w:r>
      <w:r w:rsidRPr="00A576EC">
        <w:rPr>
          <w:rFonts w:asciiTheme="minorHAnsi" w:hAnsiTheme="minorHAnsi" w:cstheme="minorHAnsi"/>
          <w:spacing w:val="-2"/>
        </w:rPr>
        <w:t>:</w:t>
      </w:r>
      <w:r w:rsidRPr="00A576EC">
        <w:rPr>
          <w:rFonts w:asciiTheme="minorHAnsi" w:hAnsiTheme="minorHAnsi" w:cstheme="minorHAnsi"/>
          <w:spacing w:val="-16"/>
        </w:rPr>
        <w:t xml:space="preserve"> </w:t>
      </w:r>
      <w:r w:rsidRPr="00A576EC">
        <w:rPr>
          <w:rFonts w:asciiTheme="minorHAnsi" w:hAnsiTheme="minorHAnsi" w:cstheme="minorHAnsi"/>
          <w:spacing w:val="-2"/>
        </w:rPr>
        <w:t>une</w:t>
      </w:r>
      <w:r w:rsidRPr="00A576EC">
        <w:rPr>
          <w:rFonts w:asciiTheme="minorHAnsi" w:hAnsiTheme="minorHAnsi" w:cstheme="minorHAnsi"/>
          <w:spacing w:val="-16"/>
        </w:rPr>
        <w:t xml:space="preserve"> </w:t>
      </w:r>
      <w:r w:rsidRPr="00A576EC">
        <w:rPr>
          <w:rFonts w:asciiTheme="minorHAnsi" w:hAnsiTheme="minorHAnsi" w:cstheme="minorHAnsi"/>
          <w:spacing w:val="-2"/>
        </w:rPr>
        <w:t>avec</w:t>
      </w:r>
      <w:r w:rsidRPr="00A576EC">
        <w:rPr>
          <w:rFonts w:asciiTheme="minorHAnsi" w:hAnsiTheme="minorHAnsi" w:cstheme="minorHAnsi"/>
          <w:spacing w:val="-15"/>
        </w:rPr>
        <w:t xml:space="preserve"> </w:t>
      </w:r>
      <w:r w:rsidRPr="00A576EC">
        <w:rPr>
          <w:rFonts w:asciiTheme="minorHAnsi" w:hAnsiTheme="minorHAnsi" w:cstheme="minorHAnsi"/>
          <w:spacing w:val="-2"/>
        </w:rPr>
        <w:t>l’équipe</w:t>
      </w:r>
      <w:r w:rsidRPr="00A576EC">
        <w:rPr>
          <w:rFonts w:asciiTheme="minorHAnsi" w:hAnsiTheme="minorHAnsi" w:cstheme="minorHAnsi"/>
          <w:spacing w:val="-14"/>
        </w:rPr>
        <w:t xml:space="preserve"> </w:t>
      </w:r>
      <w:r w:rsidRPr="00A576EC">
        <w:rPr>
          <w:rFonts w:asciiTheme="minorHAnsi" w:hAnsiTheme="minorHAnsi" w:cstheme="minorHAnsi"/>
          <w:spacing w:val="-2"/>
        </w:rPr>
        <w:t>de</w:t>
      </w:r>
      <w:r w:rsidRPr="00A576EC">
        <w:rPr>
          <w:rFonts w:asciiTheme="minorHAnsi" w:hAnsiTheme="minorHAnsi" w:cstheme="minorHAnsi"/>
          <w:spacing w:val="-18"/>
        </w:rPr>
        <w:t xml:space="preserve"> </w:t>
      </w:r>
      <w:proofErr w:type="spellStart"/>
      <w:r w:rsidRPr="00A576EC">
        <w:rPr>
          <w:rFonts w:asciiTheme="minorHAnsi" w:hAnsiTheme="minorHAnsi" w:cstheme="minorHAnsi"/>
          <w:spacing w:val="-2"/>
        </w:rPr>
        <w:t>casameza</w:t>
      </w:r>
      <w:proofErr w:type="spellEnd"/>
      <w:r w:rsidRPr="00A576EC">
        <w:rPr>
          <w:rFonts w:asciiTheme="minorHAnsi" w:hAnsiTheme="minorHAnsi" w:cstheme="minorHAnsi"/>
          <w:spacing w:val="-17"/>
        </w:rPr>
        <w:t xml:space="preserve"> </w:t>
      </w:r>
      <w:r w:rsidRPr="00A576EC">
        <w:rPr>
          <w:rFonts w:asciiTheme="minorHAnsi" w:hAnsiTheme="minorHAnsi" w:cstheme="minorHAnsi"/>
          <w:spacing w:val="-2"/>
        </w:rPr>
        <w:t>et</w:t>
      </w:r>
      <w:r w:rsidRPr="00A576EC">
        <w:rPr>
          <w:rFonts w:asciiTheme="minorHAnsi" w:hAnsiTheme="minorHAnsi" w:cstheme="minorHAnsi"/>
          <w:spacing w:val="-16"/>
        </w:rPr>
        <w:t xml:space="preserve"> </w:t>
      </w:r>
      <w:r w:rsidRPr="00A576EC">
        <w:rPr>
          <w:rFonts w:asciiTheme="minorHAnsi" w:hAnsiTheme="minorHAnsi" w:cstheme="minorHAnsi"/>
          <w:spacing w:val="-2"/>
        </w:rPr>
        <w:t>une</w:t>
      </w:r>
      <w:r w:rsidRPr="00A576EC">
        <w:rPr>
          <w:rFonts w:asciiTheme="minorHAnsi" w:hAnsiTheme="minorHAnsi" w:cstheme="minorHAnsi"/>
          <w:spacing w:val="-17"/>
        </w:rPr>
        <w:t xml:space="preserve"> </w:t>
      </w:r>
      <w:r w:rsidRPr="00A576EC">
        <w:rPr>
          <w:rFonts w:asciiTheme="minorHAnsi" w:hAnsiTheme="minorHAnsi" w:cstheme="minorHAnsi"/>
          <w:spacing w:val="-2"/>
        </w:rPr>
        <w:t>autre</w:t>
      </w:r>
      <w:r w:rsidRPr="00A576EC">
        <w:rPr>
          <w:rFonts w:asciiTheme="minorHAnsi" w:hAnsiTheme="minorHAnsi" w:cstheme="minorHAnsi"/>
          <w:spacing w:val="-16"/>
        </w:rPr>
        <w:t xml:space="preserve"> </w:t>
      </w:r>
      <w:r w:rsidRPr="00A576EC">
        <w:rPr>
          <w:rFonts w:asciiTheme="minorHAnsi" w:hAnsiTheme="minorHAnsi" w:cstheme="minorHAnsi"/>
          <w:spacing w:val="-2"/>
        </w:rPr>
        <w:t>avec</w:t>
      </w:r>
      <w:r w:rsidRPr="00A576EC">
        <w:rPr>
          <w:rFonts w:asciiTheme="minorHAnsi" w:hAnsiTheme="minorHAnsi" w:cstheme="minorHAnsi"/>
          <w:spacing w:val="-17"/>
        </w:rPr>
        <w:t xml:space="preserve"> </w:t>
      </w:r>
      <w:r w:rsidRPr="00A576EC">
        <w:rPr>
          <w:rFonts w:asciiTheme="minorHAnsi" w:hAnsiTheme="minorHAnsi" w:cstheme="minorHAnsi"/>
          <w:spacing w:val="-2"/>
        </w:rPr>
        <w:t>le</w:t>
      </w:r>
      <w:r w:rsidRPr="00A576EC">
        <w:rPr>
          <w:rFonts w:asciiTheme="minorHAnsi" w:hAnsiTheme="minorHAnsi" w:cstheme="minorHAnsi"/>
          <w:spacing w:val="-18"/>
        </w:rPr>
        <w:t xml:space="preserve"> </w:t>
      </w:r>
      <w:r w:rsidRPr="00A576EC">
        <w:rPr>
          <w:rFonts w:asciiTheme="minorHAnsi" w:hAnsiTheme="minorHAnsi" w:cstheme="minorHAnsi"/>
          <w:spacing w:val="-2"/>
        </w:rPr>
        <w:t>client.</w:t>
      </w:r>
      <w:r w:rsidRPr="00A576EC">
        <w:rPr>
          <w:rFonts w:asciiTheme="minorHAnsi" w:hAnsiTheme="minorHAnsi" w:cstheme="minorHAnsi"/>
          <w:spacing w:val="-18"/>
        </w:rPr>
        <w:t xml:space="preserve"> </w:t>
      </w:r>
      <w:r w:rsidRPr="00A576EC">
        <w:rPr>
          <w:rFonts w:asciiTheme="minorHAnsi" w:hAnsiTheme="minorHAnsi" w:cstheme="minorHAnsi"/>
          <w:spacing w:val="-2"/>
        </w:rPr>
        <w:t xml:space="preserve">La </w:t>
      </w:r>
      <w:r w:rsidRPr="00A576EC">
        <w:rPr>
          <w:rFonts w:asciiTheme="minorHAnsi" w:hAnsiTheme="minorHAnsi" w:cstheme="minorHAnsi"/>
          <w:spacing w:val="-4"/>
        </w:rPr>
        <w:t>décision</w:t>
      </w:r>
      <w:r w:rsidRPr="00A576EC">
        <w:rPr>
          <w:rFonts w:asciiTheme="minorHAnsi" w:hAnsiTheme="minorHAnsi" w:cstheme="minorHAnsi"/>
          <w:spacing w:val="-15"/>
        </w:rPr>
        <w:t xml:space="preserve"> </w:t>
      </w:r>
      <w:r w:rsidRPr="00A576EC">
        <w:rPr>
          <w:rFonts w:asciiTheme="minorHAnsi" w:hAnsiTheme="minorHAnsi" w:cstheme="minorHAnsi"/>
          <w:spacing w:val="-4"/>
        </w:rPr>
        <w:t>du</w:t>
      </w:r>
      <w:r w:rsidRPr="00A576EC">
        <w:rPr>
          <w:rFonts w:asciiTheme="minorHAnsi" w:hAnsiTheme="minorHAnsi" w:cstheme="minorHAnsi"/>
          <w:spacing w:val="-13"/>
        </w:rPr>
        <w:t xml:space="preserve"> </w:t>
      </w:r>
      <w:r w:rsidRPr="00A576EC">
        <w:rPr>
          <w:rFonts w:asciiTheme="minorHAnsi" w:hAnsiTheme="minorHAnsi" w:cstheme="minorHAnsi"/>
          <w:spacing w:val="-4"/>
        </w:rPr>
        <w:t>(des)</w:t>
      </w:r>
      <w:r w:rsidRPr="00A576EC">
        <w:rPr>
          <w:rFonts w:asciiTheme="minorHAnsi" w:hAnsiTheme="minorHAnsi" w:cstheme="minorHAnsi"/>
          <w:spacing w:val="-15"/>
        </w:rPr>
        <w:t xml:space="preserve"> </w:t>
      </w:r>
      <w:r w:rsidRPr="00A576EC">
        <w:rPr>
          <w:rFonts w:asciiTheme="minorHAnsi" w:hAnsiTheme="minorHAnsi" w:cstheme="minorHAnsi"/>
          <w:spacing w:val="-4"/>
        </w:rPr>
        <w:t>candidat(s)</w:t>
      </w:r>
      <w:r w:rsidRPr="00A576EC">
        <w:rPr>
          <w:rFonts w:asciiTheme="minorHAnsi" w:hAnsiTheme="minorHAnsi" w:cstheme="minorHAnsi"/>
          <w:spacing w:val="-13"/>
        </w:rPr>
        <w:t xml:space="preserve"> </w:t>
      </w:r>
      <w:r w:rsidRPr="00A576EC">
        <w:rPr>
          <w:rFonts w:asciiTheme="minorHAnsi" w:hAnsiTheme="minorHAnsi" w:cstheme="minorHAnsi"/>
          <w:spacing w:val="-4"/>
        </w:rPr>
        <w:t>à</w:t>
      </w:r>
      <w:r w:rsidRPr="00A576EC">
        <w:rPr>
          <w:rFonts w:asciiTheme="minorHAnsi" w:hAnsiTheme="minorHAnsi" w:cstheme="minorHAnsi"/>
          <w:spacing w:val="-17"/>
        </w:rPr>
        <w:t xml:space="preserve"> </w:t>
      </w:r>
      <w:r w:rsidRPr="00A576EC">
        <w:rPr>
          <w:rFonts w:asciiTheme="minorHAnsi" w:hAnsiTheme="minorHAnsi" w:cstheme="minorHAnsi"/>
          <w:spacing w:val="-4"/>
        </w:rPr>
        <w:t>employer</w:t>
      </w:r>
      <w:r w:rsidRPr="00A576EC">
        <w:rPr>
          <w:rFonts w:asciiTheme="minorHAnsi" w:hAnsiTheme="minorHAnsi" w:cstheme="minorHAnsi"/>
          <w:spacing w:val="-14"/>
        </w:rPr>
        <w:t xml:space="preserve"> </w:t>
      </w:r>
      <w:r w:rsidRPr="00A576EC">
        <w:rPr>
          <w:rFonts w:asciiTheme="minorHAnsi" w:hAnsiTheme="minorHAnsi" w:cstheme="minorHAnsi"/>
          <w:spacing w:val="-4"/>
        </w:rPr>
        <w:t>revient</w:t>
      </w:r>
      <w:r w:rsidRPr="00A576EC">
        <w:rPr>
          <w:rFonts w:asciiTheme="minorHAnsi" w:hAnsiTheme="minorHAnsi" w:cstheme="minorHAnsi"/>
          <w:spacing w:val="-14"/>
        </w:rPr>
        <w:t xml:space="preserve"> </w:t>
      </w:r>
      <w:r w:rsidRPr="00A576EC">
        <w:rPr>
          <w:rFonts w:asciiTheme="minorHAnsi" w:hAnsiTheme="minorHAnsi" w:cstheme="minorHAnsi"/>
          <w:spacing w:val="-4"/>
        </w:rPr>
        <w:t>au</w:t>
      </w:r>
      <w:r w:rsidRPr="00A576EC">
        <w:rPr>
          <w:rFonts w:asciiTheme="minorHAnsi" w:hAnsiTheme="minorHAnsi" w:cstheme="minorHAnsi"/>
          <w:spacing w:val="-15"/>
        </w:rPr>
        <w:t xml:space="preserve"> </w:t>
      </w:r>
      <w:r w:rsidRPr="00A576EC">
        <w:rPr>
          <w:rFonts w:asciiTheme="minorHAnsi" w:hAnsiTheme="minorHAnsi" w:cstheme="minorHAnsi"/>
          <w:spacing w:val="-4"/>
        </w:rPr>
        <w:t>client</w:t>
      </w:r>
      <w:r w:rsidRPr="00A576EC">
        <w:rPr>
          <w:rFonts w:asciiTheme="minorHAnsi" w:hAnsiTheme="minorHAnsi" w:cstheme="minorHAnsi"/>
          <w:spacing w:val="-14"/>
        </w:rPr>
        <w:t xml:space="preserve"> </w:t>
      </w:r>
      <w:r w:rsidRPr="00A576EC">
        <w:rPr>
          <w:rFonts w:asciiTheme="minorHAnsi" w:hAnsiTheme="minorHAnsi" w:cstheme="minorHAnsi"/>
          <w:spacing w:val="-4"/>
        </w:rPr>
        <w:t>après</w:t>
      </w:r>
      <w:r w:rsidRPr="00A576EC">
        <w:rPr>
          <w:rFonts w:asciiTheme="minorHAnsi" w:hAnsiTheme="minorHAnsi" w:cstheme="minorHAnsi"/>
          <w:spacing w:val="-14"/>
        </w:rPr>
        <w:t xml:space="preserve"> </w:t>
      </w:r>
      <w:r w:rsidRPr="00A576EC">
        <w:rPr>
          <w:rFonts w:asciiTheme="minorHAnsi" w:hAnsiTheme="minorHAnsi" w:cstheme="minorHAnsi"/>
          <w:spacing w:val="-4"/>
        </w:rPr>
        <w:t>avoir</w:t>
      </w:r>
      <w:r w:rsidRPr="00A576EC">
        <w:rPr>
          <w:rFonts w:asciiTheme="minorHAnsi" w:hAnsiTheme="minorHAnsi" w:cstheme="minorHAnsi"/>
          <w:spacing w:val="-14"/>
        </w:rPr>
        <w:t xml:space="preserve"> </w:t>
      </w:r>
      <w:r w:rsidRPr="00A576EC">
        <w:rPr>
          <w:rFonts w:asciiTheme="minorHAnsi" w:hAnsiTheme="minorHAnsi" w:cstheme="minorHAnsi"/>
          <w:spacing w:val="-4"/>
        </w:rPr>
        <w:t>toutes</w:t>
      </w:r>
      <w:r w:rsidRPr="00A576EC">
        <w:rPr>
          <w:rFonts w:asciiTheme="minorHAnsi" w:hAnsiTheme="minorHAnsi" w:cstheme="minorHAnsi"/>
          <w:spacing w:val="-14"/>
        </w:rPr>
        <w:t xml:space="preserve"> </w:t>
      </w:r>
      <w:r w:rsidRPr="00A576EC">
        <w:rPr>
          <w:rFonts w:asciiTheme="minorHAnsi" w:hAnsiTheme="minorHAnsi" w:cstheme="minorHAnsi"/>
          <w:spacing w:val="-4"/>
        </w:rPr>
        <w:t xml:space="preserve">les </w:t>
      </w:r>
      <w:r w:rsidRPr="00A576EC">
        <w:rPr>
          <w:rFonts w:asciiTheme="minorHAnsi" w:hAnsiTheme="minorHAnsi" w:cstheme="minorHAnsi"/>
        </w:rPr>
        <w:t>analyses</w:t>
      </w:r>
      <w:r w:rsidRPr="00A576EC">
        <w:rPr>
          <w:rFonts w:asciiTheme="minorHAnsi" w:hAnsiTheme="minorHAnsi" w:cstheme="minorHAnsi"/>
          <w:spacing w:val="-19"/>
        </w:rPr>
        <w:t xml:space="preserve"> </w:t>
      </w:r>
      <w:r w:rsidRPr="00A576EC">
        <w:rPr>
          <w:rFonts w:asciiTheme="minorHAnsi" w:hAnsiTheme="minorHAnsi" w:cstheme="minorHAnsi"/>
        </w:rPr>
        <w:t>de</w:t>
      </w:r>
      <w:r w:rsidRPr="00A576EC">
        <w:rPr>
          <w:rFonts w:asciiTheme="minorHAnsi" w:hAnsiTheme="minorHAnsi" w:cstheme="minorHAnsi"/>
          <w:spacing w:val="-19"/>
        </w:rPr>
        <w:t xml:space="preserve"> </w:t>
      </w:r>
      <w:r w:rsidRPr="00A576EC">
        <w:rPr>
          <w:rFonts w:asciiTheme="minorHAnsi" w:hAnsiTheme="minorHAnsi" w:cstheme="minorHAnsi"/>
        </w:rPr>
        <w:t>l’équipe</w:t>
      </w:r>
      <w:r w:rsidRPr="00A576EC">
        <w:rPr>
          <w:rFonts w:asciiTheme="minorHAnsi" w:hAnsiTheme="minorHAnsi" w:cstheme="minorHAnsi"/>
          <w:spacing w:val="-19"/>
        </w:rPr>
        <w:t xml:space="preserve"> </w:t>
      </w:r>
      <w:r w:rsidRPr="00A576EC">
        <w:rPr>
          <w:rFonts w:asciiTheme="minorHAnsi" w:hAnsiTheme="minorHAnsi" w:cstheme="minorHAnsi"/>
        </w:rPr>
        <w:t>de</w:t>
      </w:r>
      <w:r w:rsidRPr="00A576EC">
        <w:rPr>
          <w:rFonts w:asciiTheme="minorHAnsi" w:hAnsiTheme="minorHAnsi" w:cstheme="minorHAnsi"/>
          <w:spacing w:val="-19"/>
        </w:rPr>
        <w:t xml:space="preserve"> </w:t>
      </w:r>
      <w:proofErr w:type="spellStart"/>
      <w:r w:rsidRPr="00A576EC">
        <w:rPr>
          <w:rFonts w:asciiTheme="minorHAnsi" w:hAnsiTheme="minorHAnsi" w:cstheme="minorHAnsi"/>
        </w:rPr>
        <w:t>casameza</w:t>
      </w:r>
      <w:proofErr w:type="spellEnd"/>
      <w:r w:rsidRPr="00A576EC">
        <w:rPr>
          <w:rFonts w:asciiTheme="minorHAnsi" w:hAnsiTheme="minorHAnsi" w:cstheme="minorHAnsi"/>
        </w:rPr>
        <w:t>.</w:t>
      </w:r>
    </w:p>
    <w:p w14:paraId="2E92ECD7" w14:textId="77777777" w:rsidR="003D5B1E" w:rsidRPr="00A576EC" w:rsidRDefault="00104086">
      <w:pPr>
        <w:pStyle w:val="Paragraphedeliste"/>
        <w:numPr>
          <w:ilvl w:val="0"/>
          <w:numId w:val="3"/>
        </w:numPr>
        <w:tabs>
          <w:tab w:val="left" w:pos="442"/>
        </w:tabs>
        <w:spacing w:before="241"/>
        <w:ind w:left="442" w:hanging="323"/>
        <w:rPr>
          <w:rFonts w:asciiTheme="minorHAnsi" w:hAnsiTheme="minorHAnsi" w:cstheme="minorHAnsi"/>
          <w:b/>
          <w:sz w:val="24"/>
          <w:szCs w:val="24"/>
          <w:u w:val="single"/>
        </w:rPr>
      </w:pPr>
      <w:r w:rsidRPr="00A576EC">
        <w:rPr>
          <w:rFonts w:asciiTheme="minorHAnsi" w:hAnsiTheme="minorHAnsi" w:cstheme="minorHAnsi"/>
          <w:b/>
          <w:sz w:val="24"/>
          <w:szCs w:val="24"/>
          <w:u w:val="single"/>
          <w:lang w:val="en-US"/>
        </w:rPr>
        <w:t xml:space="preserve">Procedures de </w:t>
      </w:r>
      <w:proofErr w:type="spellStart"/>
      <w:r w:rsidRPr="00A576EC">
        <w:rPr>
          <w:rFonts w:asciiTheme="minorHAnsi" w:hAnsiTheme="minorHAnsi" w:cstheme="minorHAnsi"/>
          <w:b/>
          <w:sz w:val="24"/>
          <w:szCs w:val="24"/>
          <w:u w:val="single"/>
          <w:lang w:val="en-US"/>
        </w:rPr>
        <w:t>nos</w:t>
      </w:r>
      <w:proofErr w:type="spellEnd"/>
      <w:r w:rsidRPr="00A576EC">
        <w:rPr>
          <w:rFonts w:asciiTheme="minorHAnsi" w:hAnsiTheme="minorHAnsi" w:cstheme="minorHAnsi"/>
          <w:b/>
          <w:sz w:val="24"/>
          <w:szCs w:val="24"/>
          <w:u w:val="single"/>
          <w:lang w:val="en-US"/>
        </w:rPr>
        <w:t xml:space="preserve"> formations</w:t>
      </w:r>
    </w:p>
    <w:p w14:paraId="5594AF39" w14:textId="77777777" w:rsidR="003D5B1E" w:rsidRPr="00C74702" w:rsidRDefault="00104086">
      <w:pPr>
        <w:pStyle w:val="Paragraphedeliste"/>
        <w:tabs>
          <w:tab w:val="left" w:pos="442"/>
        </w:tabs>
        <w:spacing w:before="241"/>
        <w:ind w:left="119" w:firstLine="0"/>
        <w:rPr>
          <w:rFonts w:asciiTheme="minorHAnsi" w:hAnsiTheme="minorHAnsi" w:cstheme="minorHAnsi"/>
          <w:bCs/>
          <w:sz w:val="24"/>
          <w:szCs w:val="24"/>
        </w:rPr>
      </w:pPr>
      <w:r w:rsidRPr="00C74702">
        <w:rPr>
          <w:rFonts w:asciiTheme="minorHAnsi" w:hAnsiTheme="minorHAnsi" w:cstheme="minorHAnsi"/>
          <w:bCs/>
          <w:sz w:val="24"/>
          <w:szCs w:val="24"/>
        </w:rPr>
        <w:t xml:space="preserve">Au debut de l’année nous dressons un calendrier des formations qui se derouleront durant toute l’année axée sur le secteur bancaire et le secteur financier mais nous nous adjustons aux besoins de nos clients </w:t>
      </w:r>
    </w:p>
    <w:p w14:paraId="4413039C" w14:textId="77777777" w:rsidR="003D5B1E" w:rsidRPr="00C74702" w:rsidRDefault="003D5B1E">
      <w:pPr>
        <w:pStyle w:val="Paragraphedeliste"/>
        <w:tabs>
          <w:tab w:val="left" w:pos="442"/>
        </w:tabs>
        <w:spacing w:before="241"/>
        <w:ind w:left="0" w:firstLine="0"/>
        <w:rPr>
          <w:rFonts w:asciiTheme="minorHAnsi" w:hAnsiTheme="minorHAnsi" w:cstheme="minorHAnsi"/>
          <w:bCs/>
          <w:sz w:val="24"/>
          <w:szCs w:val="24"/>
        </w:rPr>
      </w:pPr>
    </w:p>
    <w:p w14:paraId="287E52B6" w14:textId="77777777" w:rsidR="003D5B1E" w:rsidRPr="00A576EC" w:rsidRDefault="00104086">
      <w:pPr>
        <w:pStyle w:val="Paragraphedeliste"/>
        <w:numPr>
          <w:ilvl w:val="0"/>
          <w:numId w:val="3"/>
        </w:numPr>
        <w:tabs>
          <w:tab w:val="left" w:pos="442"/>
        </w:tabs>
        <w:spacing w:before="241"/>
        <w:ind w:left="442" w:hanging="323"/>
        <w:rPr>
          <w:rFonts w:asciiTheme="minorHAnsi" w:hAnsiTheme="minorHAnsi" w:cstheme="minorHAnsi"/>
          <w:b/>
          <w:sz w:val="24"/>
          <w:szCs w:val="24"/>
          <w:u w:val="single"/>
        </w:rPr>
      </w:pPr>
      <w:r w:rsidRPr="00A576EC">
        <w:rPr>
          <w:rFonts w:asciiTheme="minorHAnsi" w:hAnsiTheme="minorHAnsi" w:cstheme="minorHAnsi"/>
          <w:b/>
          <w:spacing w:val="-8"/>
          <w:sz w:val="24"/>
          <w:szCs w:val="24"/>
          <w:u w:val="single"/>
        </w:rPr>
        <w:t>Certains de nos</w:t>
      </w:r>
      <w:r w:rsidRPr="00A576EC">
        <w:rPr>
          <w:rFonts w:asciiTheme="minorHAnsi" w:hAnsiTheme="minorHAnsi" w:cstheme="minorHAnsi"/>
          <w:b/>
          <w:spacing w:val="-6"/>
          <w:sz w:val="24"/>
          <w:szCs w:val="24"/>
          <w:u w:val="single"/>
        </w:rPr>
        <w:t xml:space="preserve"> </w:t>
      </w:r>
      <w:r w:rsidRPr="00A576EC">
        <w:rPr>
          <w:rFonts w:asciiTheme="minorHAnsi" w:hAnsiTheme="minorHAnsi" w:cstheme="minorHAnsi"/>
          <w:b/>
          <w:spacing w:val="-8"/>
          <w:sz w:val="24"/>
          <w:szCs w:val="24"/>
          <w:u w:val="single"/>
        </w:rPr>
        <w:t>clients</w:t>
      </w:r>
      <w:r w:rsidRPr="00A576EC">
        <w:rPr>
          <w:rFonts w:asciiTheme="minorHAnsi" w:hAnsiTheme="minorHAnsi" w:cstheme="minorHAnsi"/>
          <w:b/>
          <w:spacing w:val="-9"/>
          <w:sz w:val="24"/>
          <w:szCs w:val="24"/>
          <w:u w:val="single"/>
        </w:rPr>
        <w:t xml:space="preserve"> </w:t>
      </w:r>
      <w:r w:rsidRPr="00A576EC">
        <w:rPr>
          <w:rFonts w:asciiTheme="minorHAnsi" w:hAnsiTheme="minorHAnsi" w:cstheme="minorHAnsi"/>
          <w:b/>
          <w:spacing w:val="-8"/>
          <w:sz w:val="24"/>
          <w:szCs w:val="24"/>
          <w:u w:val="single"/>
        </w:rPr>
        <w:t>et partenaires</w:t>
      </w:r>
    </w:p>
    <w:p w14:paraId="1137DE32" w14:textId="14788E75" w:rsidR="003D5B1E" w:rsidRPr="00A576EC" w:rsidRDefault="00104086">
      <w:pPr>
        <w:pStyle w:val="Corpsdetexte"/>
        <w:spacing w:before="282"/>
        <w:ind w:left="119"/>
        <w:jc w:val="both"/>
        <w:rPr>
          <w:rFonts w:asciiTheme="minorHAnsi" w:hAnsiTheme="minorHAnsi" w:cstheme="minorHAnsi"/>
        </w:rPr>
      </w:pPr>
      <w:r w:rsidRPr="00A576EC">
        <w:rPr>
          <w:rFonts w:asciiTheme="minorHAnsi" w:hAnsiTheme="minorHAnsi" w:cstheme="minorHAnsi"/>
          <w:spacing w:val="-6"/>
        </w:rPr>
        <w:t>Le</w:t>
      </w:r>
      <w:r w:rsidRPr="00A576EC">
        <w:rPr>
          <w:rFonts w:asciiTheme="minorHAnsi" w:hAnsiTheme="minorHAnsi" w:cstheme="minorHAnsi"/>
          <w:spacing w:val="-10"/>
        </w:rPr>
        <w:t xml:space="preserve"> </w:t>
      </w:r>
      <w:r w:rsidRPr="00A576EC">
        <w:rPr>
          <w:rFonts w:asciiTheme="minorHAnsi" w:hAnsiTheme="minorHAnsi" w:cstheme="minorHAnsi"/>
          <w:spacing w:val="-6"/>
        </w:rPr>
        <w:t>tableau</w:t>
      </w:r>
      <w:r w:rsidRPr="00A576EC">
        <w:rPr>
          <w:rFonts w:asciiTheme="minorHAnsi" w:hAnsiTheme="minorHAnsi" w:cstheme="minorHAnsi"/>
          <w:spacing w:val="-9"/>
        </w:rPr>
        <w:t xml:space="preserve"> </w:t>
      </w:r>
      <w:r w:rsidRPr="00A576EC">
        <w:rPr>
          <w:rFonts w:asciiTheme="minorHAnsi" w:hAnsiTheme="minorHAnsi" w:cstheme="minorHAnsi"/>
          <w:spacing w:val="-6"/>
        </w:rPr>
        <w:t>ci-dessous</w:t>
      </w:r>
      <w:r w:rsidRPr="00A576EC">
        <w:rPr>
          <w:rFonts w:asciiTheme="minorHAnsi" w:hAnsiTheme="minorHAnsi" w:cstheme="minorHAnsi"/>
          <w:spacing w:val="-9"/>
        </w:rPr>
        <w:t xml:space="preserve"> </w:t>
      </w:r>
      <w:r w:rsidRPr="00A576EC">
        <w:rPr>
          <w:rFonts w:asciiTheme="minorHAnsi" w:hAnsiTheme="minorHAnsi" w:cstheme="minorHAnsi"/>
          <w:spacing w:val="-6"/>
        </w:rPr>
        <w:t>comprend</w:t>
      </w:r>
      <w:r w:rsidRPr="00A576EC">
        <w:rPr>
          <w:rFonts w:asciiTheme="minorHAnsi" w:hAnsiTheme="minorHAnsi" w:cstheme="minorHAnsi"/>
          <w:spacing w:val="-8"/>
        </w:rPr>
        <w:t xml:space="preserve"> </w:t>
      </w:r>
      <w:r w:rsidRPr="00A576EC">
        <w:rPr>
          <w:rFonts w:asciiTheme="minorHAnsi" w:hAnsiTheme="minorHAnsi" w:cstheme="minorHAnsi"/>
          <w:spacing w:val="-6"/>
        </w:rPr>
        <w:t>quelques</w:t>
      </w:r>
      <w:r w:rsidRPr="00A576EC">
        <w:rPr>
          <w:rFonts w:asciiTheme="minorHAnsi" w:hAnsiTheme="minorHAnsi" w:cstheme="minorHAnsi"/>
          <w:spacing w:val="-8"/>
        </w:rPr>
        <w:t xml:space="preserve"> </w:t>
      </w:r>
      <w:r w:rsidRPr="00A576EC">
        <w:rPr>
          <w:rFonts w:asciiTheme="minorHAnsi" w:hAnsiTheme="minorHAnsi" w:cstheme="minorHAnsi"/>
          <w:spacing w:val="-6"/>
        </w:rPr>
        <w:t>références</w:t>
      </w:r>
      <w:r w:rsidRPr="00A576EC">
        <w:rPr>
          <w:rFonts w:asciiTheme="minorHAnsi" w:hAnsiTheme="minorHAnsi" w:cstheme="minorHAnsi"/>
          <w:spacing w:val="-9"/>
        </w:rPr>
        <w:t xml:space="preserve"> </w:t>
      </w:r>
      <w:r w:rsidRPr="00A576EC">
        <w:rPr>
          <w:rFonts w:asciiTheme="minorHAnsi" w:hAnsiTheme="minorHAnsi" w:cstheme="minorHAnsi"/>
          <w:spacing w:val="-6"/>
        </w:rPr>
        <w:t>de</w:t>
      </w:r>
      <w:r w:rsidRPr="00A576EC">
        <w:rPr>
          <w:rFonts w:asciiTheme="minorHAnsi" w:hAnsiTheme="minorHAnsi" w:cstheme="minorHAnsi"/>
          <w:spacing w:val="-1"/>
        </w:rPr>
        <w:t xml:space="preserve"> </w:t>
      </w:r>
      <w:r w:rsidRPr="00A576EC">
        <w:rPr>
          <w:rFonts w:asciiTheme="minorHAnsi" w:hAnsiTheme="minorHAnsi" w:cstheme="minorHAnsi"/>
          <w:spacing w:val="-6"/>
        </w:rPr>
        <w:t>clients</w:t>
      </w:r>
      <w:r w:rsidRPr="00A576EC">
        <w:rPr>
          <w:rFonts w:asciiTheme="minorHAnsi" w:hAnsiTheme="minorHAnsi" w:cstheme="minorHAnsi"/>
          <w:spacing w:val="-12"/>
        </w:rPr>
        <w:t xml:space="preserve"> </w:t>
      </w:r>
      <w:r w:rsidR="001D2F06" w:rsidRPr="00A576EC">
        <w:rPr>
          <w:rFonts w:asciiTheme="minorHAnsi" w:hAnsiTheme="minorHAnsi" w:cstheme="minorHAnsi"/>
          <w:spacing w:val="-6"/>
        </w:rPr>
        <w:t>satisfaits</w:t>
      </w:r>
      <w:r w:rsidR="001D2F06" w:rsidRPr="00C74702">
        <w:rPr>
          <w:rFonts w:asciiTheme="minorHAnsi" w:hAnsiTheme="minorHAnsi" w:cstheme="minorHAnsi"/>
          <w:spacing w:val="-6"/>
        </w:rPr>
        <w:t>.</w:t>
      </w:r>
    </w:p>
    <w:p w14:paraId="2753E1FB" w14:textId="77777777" w:rsidR="003D5B1E" w:rsidRPr="00A576EC" w:rsidRDefault="003D5B1E">
      <w:pPr>
        <w:pStyle w:val="Corpsdetexte"/>
        <w:spacing w:before="40"/>
        <w:rPr>
          <w:rFonts w:asciiTheme="minorHAnsi" w:hAnsiTheme="minorHAnsi" w:cstheme="minorHAnsi"/>
        </w:rPr>
      </w:pPr>
    </w:p>
    <w:tbl>
      <w:tblPr>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187"/>
        <w:gridCol w:w="3596"/>
        <w:gridCol w:w="3836"/>
      </w:tblGrid>
      <w:tr w:rsidR="003D5B1E" w:rsidRPr="00A576EC" w14:paraId="30BE7083" w14:textId="77777777">
        <w:trPr>
          <w:trHeight w:val="762"/>
        </w:trPr>
        <w:tc>
          <w:tcPr>
            <w:tcW w:w="2187" w:type="dxa"/>
            <w:shd w:val="clear" w:color="auto" w:fill="FFC000"/>
          </w:tcPr>
          <w:p w14:paraId="58112E67" w14:textId="77777777" w:rsidR="003D5B1E" w:rsidRPr="00A576EC" w:rsidRDefault="00104086">
            <w:pPr>
              <w:pStyle w:val="TableParagraph"/>
              <w:ind w:left="4"/>
              <w:rPr>
                <w:rFonts w:asciiTheme="minorHAnsi" w:hAnsiTheme="minorHAnsi" w:cstheme="minorHAnsi"/>
                <w:b/>
                <w:sz w:val="24"/>
                <w:szCs w:val="24"/>
              </w:rPr>
            </w:pPr>
            <w:r w:rsidRPr="00A576EC">
              <w:rPr>
                <w:rFonts w:asciiTheme="minorHAnsi" w:hAnsiTheme="minorHAnsi" w:cstheme="minorHAnsi"/>
                <w:b/>
                <w:spacing w:val="-2"/>
                <w:sz w:val="24"/>
                <w:szCs w:val="24"/>
              </w:rPr>
              <w:t>Organisation</w:t>
            </w:r>
          </w:p>
        </w:tc>
        <w:tc>
          <w:tcPr>
            <w:tcW w:w="3596" w:type="dxa"/>
            <w:shd w:val="clear" w:color="auto" w:fill="FFC000"/>
          </w:tcPr>
          <w:p w14:paraId="262E058E" w14:textId="77777777" w:rsidR="003D5B1E" w:rsidRPr="00A576EC" w:rsidRDefault="00104086">
            <w:pPr>
              <w:pStyle w:val="TableParagraph"/>
              <w:ind w:left="4"/>
              <w:rPr>
                <w:rFonts w:asciiTheme="minorHAnsi" w:hAnsiTheme="minorHAnsi" w:cstheme="minorHAnsi"/>
                <w:b/>
                <w:sz w:val="24"/>
                <w:szCs w:val="24"/>
              </w:rPr>
            </w:pPr>
            <w:r w:rsidRPr="00A576EC">
              <w:rPr>
                <w:rFonts w:asciiTheme="minorHAnsi" w:hAnsiTheme="minorHAnsi" w:cstheme="minorHAnsi"/>
                <w:b/>
                <w:spacing w:val="-2"/>
                <w:sz w:val="24"/>
                <w:szCs w:val="24"/>
              </w:rPr>
              <w:t>Période</w:t>
            </w:r>
          </w:p>
        </w:tc>
        <w:tc>
          <w:tcPr>
            <w:tcW w:w="3836" w:type="dxa"/>
            <w:shd w:val="clear" w:color="auto" w:fill="FFC000"/>
          </w:tcPr>
          <w:p w14:paraId="4E97CDC9" w14:textId="77777777" w:rsidR="003D5B1E" w:rsidRPr="00A576EC" w:rsidRDefault="00104086">
            <w:pPr>
              <w:pStyle w:val="TableParagraph"/>
              <w:ind w:left="5"/>
              <w:rPr>
                <w:rFonts w:asciiTheme="minorHAnsi" w:hAnsiTheme="minorHAnsi" w:cstheme="minorHAnsi"/>
                <w:b/>
                <w:sz w:val="24"/>
                <w:szCs w:val="24"/>
              </w:rPr>
            </w:pPr>
            <w:r w:rsidRPr="00A576EC">
              <w:rPr>
                <w:rFonts w:asciiTheme="minorHAnsi" w:hAnsiTheme="minorHAnsi" w:cstheme="minorHAnsi"/>
                <w:b/>
                <w:spacing w:val="-2"/>
                <w:sz w:val="24"/>
                <w:szCs w:val="24"/>
              </w:rPr>
              <w:t>Références</w:t>
            </w:r>
          </w:p>
        </w:tc>
      </w:tr>
      <w:tr w:rsidR="003D5B1E" w:rsidRPr="00A576EC" w14:paraId="5DCFA2AA" w14:textId="77777777">
        <w:trPr>
          <w:trHeight w:val="1178"/>
        </w:trPr>
        <w:tc>
          <w:tcPr>
            <w:tcW w:w="2187" w:type="dxa"/>
          </w:tcPr>
          <w:p w14:paraId="14EF18ED" w14:textId="77777777" w:rsidR="003D5B1E" w:rsidRPr="00A576EC" w:rsidRDefault="00104086">
            <w:pPr>
              <w:pStyle w:val="TableParagraph"/>
              <w:ind w:left="88"/>
              <w:rPr>
                <w:rFonts w:asciiTheme="minorHAnsi" w:hAnsiTheme="minorHAnsi" w:cstheme="minorHAnsi"/>
                <w:sz w:val="24"/>
                <w:szCs w:val="24"/>
              </w:rPr>
            </w:pPr>
            <w:proofErr w:type="spellStart"/>
            <w:r w:rsidRPr="00A576EC">
              <w:rPr>
                <w:rFonts w:asciiTheme="minorHAnsi" w:hAnsiTheme="minorHAnsi" w:cstheme="minorHAnsi"/>
                <w:sz w:val="24"/>
                <w:szCs w:val="24"/>
              </w:rPr>
              <w:t>Amazi</w:t>
            </w:r>
            <w:proofErr w:type="spellEnd"/>
            <w:r w:rsidRPr="00A576EC">
              <w:rPr>
                <w:rFonts w:asciiTheme="minorHAnsi" w:hAnsiTheme="minorHAnsi" w:cstheme="minorHAnsi"/>
                <w:spacing w:val="-5"/>
                <w:sz w:val="24"/>
                <w:szCs w:val="24"/>
              </w:rPr>
              <w:t xml:space="preserve"> </w:t>
            </w:r>
            <w:r w:rsidRPr="00A576EC">
              <w:rPr>
                <w:rFonts w:asciiTheme="minorHAnsi" w:hAnsiTheme="minorHAnsi" w:cstheme="minorHAnsi"/>
                <w:spacing w:val="-2"/>
                <w:sz w:val="24"/>
                <w:szCs w:val="24"/>
              </w:rPr>
              <w:t>Water</w:t>
            </w:r>
          </w:p>
        </w:tc>
        <w:tc>
          <w:tcPr>
            <w:tcW w:w="3596" w:type="dxa"/>
          </w:tcPr>
          <w:p w14:paraId="339BEC94" w14:textId="77777777" w:rsidR="003D5B1E" w:rsidRPr="00A576EC" w:rsidRDefault="00104086">
            <w:pPr>
              <w:pStyle w:val="TableParagraph"/>
              <w:ind w:left="81"/>
              <w:rPr>
                <w:rFonts w:asciiTheme="minorHAnsi" w:hAnsiTheme="minorHAnsi" w:cstheme="minorHAnsi"/>
                <w:sz w:val="24"/>
                <w:szCs w:val="24"/>
              </w:rPr>
            </w:pPr>
            <w:r w:rsidRPr="00A576EC">
              <w:rPr>
                <w:rFonts w:asciiTheme="minorHAnsi" w:hAnsiTheme="minorHAnsi" w:cstheme="minorHAnsi"/>
                <w:w w:val="90"/>
                <w:sz w:val="24"/>
                <w:szCs w:val="24"/>
              </w:rPr>
              <w:t>Août</w:t>
            </w:r>
            <w:r w:rsidRPr="00A576EC">
              <w:rPr>
                <w:rFonts w:asciiTheme="minorHAnsi" w:hAnsiTheme="minorHAnsi" w:cstheme="minorHAnsi"/>
                <w:spacing w:val="-3"/>
                <w:w w:val="90"/>
                <w:sz w:val="24"/>
                <w:szCs w:val="24"/>
              </w:rPr>
              <w:t xml:space="preserve"> </w:t>
            </w:r>
            <w:r w:rsidRPr="00A576EC">
              <w:rPr>
                <w:rFonts w:asciiTheme="minorHAnsi" w:hAnsiTheme="minorHAnsi" w:cstheme="minorHAnsi"/>
                <w:w w:val="90"/>
                <w:sz w:val="24"/>
                <w:szCs w:val="24"/>
              </w:rPr>
              <w:t>2019</w:t>
            </w:r>
            <w:r w:rsidRPr="00A576EC">
              <w:rPr>
                <w:rFonts w:asciiTheme="minorHAnsi" w:hAnsiTheme="minorHAnsi" w:cstheme="minorHAnsi"/>
                <w:spacing w:val="-3"/>
                <w:w w:val="90"/>
                <w:sz w:val="24"/>
                <w:szCs w:val="24"/>
              </w:rPr>
              <w:t xml:space="preserve"> </w:t>
            </w:r>
            <w:r w:rsidRPr="00A576EC">
              <w:rPr>
                <w:rFonts w:asciiTheme="minorHAnsi" w:hAnsiTheme="minorHAnsi" w:cstheme="minorHAnsi"/>
                <w:w w:val="90"/>
                <w:sz w:val="24"/>
                <w:szCs w:val="24"/>
              </w:rPr>
              <w:t>à</w:t>
            </w:r>
            <w:r w:rsidRPr="00A576EC">
              <w:rPr>
                <w:rFonts w:asciiTheme="minorHAnsi" w:hAnsiTheme="minorHAnsi" w:cstheme="minorHAnsi"/>
                <w:spacing w:val="-3"/>
                <w:w w:val="90"/>
                <w:sz w:val="24"/>
                <w:szCs w:val="24"/>
              </w:rPr>
              <w:t xml:space="preserve"> </w:t>
            </w:r>
            <w:r w:rsidRPr="00A576EC">
              <w:rPr>
                <w:rFonts w:asciiTheme="minorHAnsi" w:hAnsiTheme="minorHAnsi" w:cstheme="minorHAnsi"/>
                <w:w w:val="90"/>
                <w:sz w:val="24"/>
                <w:szCs w:val="24"/>
              </w:rPr>
              <w:t>nos</w:t>
            </w:r>
            <w:r w:rsidRPr="00A576EC">
              <w:rPr>
                <w:rFonts w:asciiTheme="minorHAnsi" w:hAnsiTheme="minorHAnsi" w:cstheme="minorHAnsi"/>
                <w:spacing w:val="-4"/>
                <w:w w:val="90"/>
                <w:sz w:val="24"/>
                <w:szCs w:val="24"/>
              </w:rPr>
              <w:t xml:space="preserve"> jours</w:t>
            </w:r>
          </w:p>
        </w:tc>
        <w:tc>
          <w:tcPr>
            <w:tcW w:w="3836" w:type="dxa"/>
          </w:tcPr>
          <w:p w14:paraId="7FCFB13E" w14:textId="77777777" w:rsidR="003D5B1E" w:rsidRPr="00A576EC" w:rsidRDefault="00104086">
            <w:pPr>
              <w:pStyle w:val="TableParagraph"/>
              <w:ind w:left="84"/>
              <w:rPr>
                <w:rFonts w:asciiTheme="minorHAnsi" w:hAnsiTheme="minorHAnsi" w:cstheme="minorHAnsi"/>
                <w:sz w:val="24"/>
                <w:szCs w:val="24"/>
              </w:rPr>
            </w:pPr>
            <w:r w:rsidRPr="00A576EC">
              <w:rPr>
                <w:rFonts w:asciiTheme="minorHAnsi" w:hAnsiTheme="minorHAnsi" w:cstheme="minorHAnsi"/>
                <w:spacing w:val="-7"/>
                <w:sz w:val="24"/>
                <w:szCs w:val="24"/>
              </w:rPr>
              <w:t>Country</w:t>
            </w:r>
            <w:r w:rsidRPr="00A576EC">
              <w:rPr>
                <w:rFonts w:asciiTheme="minorHAnsi" w:hAnsiTheme="minorHAnsi" w:cstheme="minorHAnsi"/>
                <w:spacing w:val="-9"/>
                <w:sz w:val="24"/>
                <w:szCs w:val="24"/>
              </w:rPr>
              <w:t xml:space="preserve"> </w:t>
            </w:r>
            <w:proofErr w:type="spellStart"/>
            <w:r w:rsidRPr="00A576EC">
              <w:rPr>
                <w:rFonts w:asciiTheme="minorHAnsi" w:hAnsiTheme="minorHAnsi" w:cstheme="minorHAnsi"/>
                <w:spacing w:val="-2"/>
                <w:sz w:val="24"/>
                <w:szCs w:val="24"/>
              </w:rPr>
              <w:t>Director</w:t>
            </w:r>
            <w:proofErr w:type="spellEnd"/>
          </w:p>
        </w:tc>
      </w:tr>
      <w:tr w:rsidR="003D5B1E" w:rsidRPr="00A576EC" w14:paraId="4C22333D" w14:textId="77777777">
        <w:trPr>
          <w:trHeight w:val="941"/>
        </w:trPr>
        <w:tc>
          <w:tcPr>
            <w:tcW w:w="2187" w:type="dxa"/>
          </w:tcPr>
          <w:p w14:paraId="01A03971" w14:textId="77777777" w:rsidR="003D5B1E" w:rsidRPr="00A576EC" w:rsidRDefault="00104086">
            <w:pPr>
              <w:pStyle w:val="TableParagraph"/>
              <w:ind w:right="-15"/>
              <w:rPr>
                <w:rFonts w:asciiTheme="minorHAnsi" w:hAnsiTheme="minorHAnsi" w:cstheme="minorHAnsi"/>
                <w:sz w:val="24"/>
                <w:szCs w:val="24"/>
              </w:rPr>
            </w:pPr>
            <w:r w:rsidRPr="00A576EC">
              <w:rPr>
                <w:rFonts w:asciiTheme="minorHAnsi" w:hAnsiTheme="minorHAnsi" w:cstheme="minorHAnsi"/>
                <w:w w:val="90"/>
                <w:sz w:val="24"/>
                <w:szCs w:val="24"/>
              </w:rPr>
              <w:t>Help</w:t>
            </w:r>
            <w:r w:rsidRPr="00A576EC">
              <w:rPr>
                <w:rFonts w:asciiTheme="minorHAnsi" w:hAnsiTheme="minorHAnsi" w:cstheme="minorHAnsi"/>
                <w:spacing w:val="-4"/>
                <w:sz w:val="24"/>
                <w:szCs w:val="24"/>
              </w:rPr>
              <w:t xml:space="preserve"> </w:t>
            </w:r>
            <w:proofErr w:type="gramStart"/>
            <w:r w:rsidRPr="00A576EC">
              <w:rPr>
                <w:rFonts w:asciiTheme="minorHAnsi" w:hAnsiTheme="minorHAnsi" w:cstheme="minorHAnsi"/>
                <w:w w:val="90"/>
                <w:sz w:val="24"/>
                <w:szCs w:val="24"/>
              </w:rPr>
              <w:t>a</w:t>
            </w:r>
            <w:proofErr w:type="gramEnd"/>
            <w:r w:rsidRPr="00A576EC">
              <w:rPr>
                <w:rFonts w:asciiTheme="minorHAnsi" w:hAnsiTheme="minorHAnsi" w:cstheme="minorHAnsi"/>
                <w:spacing w:val="-8"/>
                <w:sz w:val="24"/>
                <w:szCs w:val="24"/>
              </w:rPr>
              <w:t xml:space="preserve"> </w:t>
            </w:r>
            <w:r w:rsidRPr="00A576EC">
              <w:rPr>
                <w:rFonts w:asciiTheme="minorHAnsi" w:hAnsiTheme="minorHAnsi" w:cstheme="minorHAnsi"/>
                <w:w w:val="90"/>
                <w:sz w:val="24"/>
                <w:szCs w:val="24"/>
              </w:rPr>
              <w:t>Child</w:t>
            </w:r>
            <w:r w:rsidRPr="00A576EC">
              <w:rPr>
                <w:rFonts w:asciiTheme="minorHAnsi" w:hAnsiTheme="minorHAnsi" w:cstheme="minorHAnsi"/>
                <w:spacing w:val="-3"/>
                <w:sz w:val="24"/>
                <w:szCs w:val="24"/>
              </w:rPr>
              <w:t xml:space="preserve"> </w:t>
            </w:r>
            <w:r w:rsidRPr="00A576EC">
              <w:rPr>
                <w:rFonts w:asciiTheme="minorHAnsi" w:hAnsiTheme="minorHAnsi" w:cstheme="minorHAnsi"/>
                <w:spacing w:val="-4"/>
                <w:w w:val="90"/>
                <w:sz w:val="24"/>
                <w:szCs w:val="24"/>
              </w:rPr>
              <w:t>(</w:t>
            </w:r>
            <w:proofErr w:type="spellStart"/>
            <w:r w:rsidRPr="00A576EC">
              <w:rPr>
                <w:rFonts w:asciiTheme="minorHAnsi" w:hAnsiTheme="minorHAnsi" w:cstheme="minorHAnsi"/>
                <w:spacing w:val="-4"/>
                <w:w w:val="90"/>
                <w:sz w:val="24"/>
                <w:szCs w:val="24"/>
              </w:rPr>
              <w:t>HaC</w:t>
            </w:r>
            <w:proofErr w:type="spellEnd"/>
            <w:r w:rsidRPr="00A576EC">
              <w:rPr>
                <w:rFonts w:asciiTheme="minorHAnsi" w:hAnsiTheme="minorHAnsi" w:cstheme="minorHAnsi"/>
                <w:spacing w:val="-4"/>
                <w:w w:val="90"/>
                <w:sz w:val="24"/>
                <w:szCs w:val="24"/>
              </w:rPr>
              <w:t>)</w:t>
            </w:r>
          </w:p>
        </w:tc>
        <w:tc>
          <w:tcPr>
            <w:tcW w:w="3596" w:type="dxa"/>
          </w:tcPr>
          <w:p w14:paraId="7AC843D1" w14:textId="77777777" w:rsidR="003D5B1E" w:rsidRPr="00A576EC" w:rsidRDefault="00104086">
            <w:pPr>
              <w:pStyle w:val="TableParagraph"/>
              <w:ind w:left="81"/>
              <w:rPr>
                <w:rFonts w:asciiTheme="minorHAnsi" w:hAnsiTheme="minorHAnsi" w:cstheme="minorHAnsi"/>
                <w:sz w:val="24"/>
                <w:szCs w:val="24"/>
              </w:rPr>
            </w:pPr>
            <w:r w:rsidRPr="00A576EC">
              <w:rPr>
                <w:rFonts w:asciiTheme="minorHAnsi" w:hAnsiTheme="minorHAnsi" w:cstheme="minorHAnsi"/>
                <w:w w:val="90"/>
                <w:sz w:val="24"/>
                <w:szCs w:val="24"/>
              </w:rPr>
              <w:t>Août</w:t>
            </w:r>
            <w:r w:rsidRPr="00A576EC">
              <w:rPr>
                <w:rFonts w:asciiTheme="minorHAnsi" w:hAnsiTheme="minorHAnsi" w:cstheme="minorHAnsi"/>
                <w:spacing w:val="-3"/>
                <w:w w:val="90"/>
                <w:sz w:val="24"/>
                <w:szCs w:val="24"/>
              </w:rPr>
              <w:t xml:space="preserve"> </w:t>
            </w:r>
            <w:r w:rsidRPr="00A576EC">
              <w:rPr>
                <w:rFonts w:asciiTheme="minorHAnsi" w:hAnsiTheme="minorHAnsi" w:cstheme="minorHAnsi"/>
                <w:w w:val="90"/>
                <w:sz w:val="24"/>
                <w:szCs w:val="24"/>
              </w:rPr>
              <w:t>2021</w:t>
            </w:r>
            <w:r w:rsidRPr="00A576EC">
              <w:rPr>
                <w:rFonts w:asciiTheme="minorHAnsi" w:hAnsiTheme="minorHAnsi" w:cstheme="minorHAnsi"/>
                <w:spacing w:val="-3"/>
                <w:w w:val="90"/>
                <w:sz w:val="24"/>
                <w:szCs w:val="24"/>
              </w:rPr>
              <w:t xml:space="preserve"> </w:t>
            </w:r>
            <w:r w:rsidRPr="00A576EC">
              <w:rPr>
                <w:rFonts w:asciiTheme="minorHAnsi" w:hAnsiTheme="minorHAnsi" w:cstheme="minorHAnsi"/>
                <w:w w:val="90"/>
                <w:sz w:val="24"/>
                <w:szCs w:val="24"/>
              </w:rPr>
              <w:t>à</w:t>
            </w:r>
            <w:r w:rsidRPr="00A576EC">
              <w:rPr>
                <w:rFonts w:asciiTheme="minorHAnsi" w:hAnsiTheme="minorHAnsi" w:cstheme="minorHAnsi"/>
                <w:spacing w:val="-3"/>
                <w:w w:val="90"/>
                <w:sz w:val="24"/>
                <w:szCs w:val="24"/>
              </w:rPr>
              <w:t xml:space="preserve"> </w:t>
            </w:r>
            <w:r w:rsidRPr="00A576EC">
              <w:rPr>
                <w:rFonts w:asciiTheme="minorHAnsi" w:hAnsiTheme="minorHAnsi" w:cstheme="minorHAnsi"/>
                <w:w w:val="90"/>
                <w:sz w:val="24"/>
                <w:szCs w:val="24"/>
              </w:rPr>
              <w:t>nos</w:t>
            </w:r>
            <w:r w:rsidRPr="00A576EC">
              <w:rPr>
                <w:rFonts w:asciiTheme="minorHAnsi" w:hAnsiTheme="minorHAnsi" w:cstheme="minorHAnsi"/>
                <w:spacing w:val="-4"/>
                <w:w w:val="90"/>
                <w:sz w:val="24"/>
                <w:szCs w:val="24"/>
              </w:rPr>
              <w:t xml:space="preserve"> jours</w:t>
            </w:r>
          </w:p>
        </w:tc>
        <w:tc>
          <w:tcPr>
            <w:tcW w:w="3836" w:type="dxa"/>
          </w:tcPr>
          <w:p w14:paraId="6FDEA9BA" w14:textId="77777777" w:rsidR="003D5B1E" w:rsidRPr="00A576EC" w:rsidRDefault="00104086">
            <w:pPr>
              <w:pStyle w:val="TableParagraph"/>
              <w:ind w:left="84"/>
              <w:rPr>
                <w:rFonts w:asciiTheme="minorHAnsi" w:hAnsiTheme="minorHAnsi" w:cstheme="minorHAnsi"/>
                <w:sz w:val="24"/>
                <w:szCs w:val="24"/>
              </w:rPr>
            </w:pPr>
            <w:r w:rsidRPr="00A576EC">
              <w:rPr>
                <w:rFonts w:asciiTheme="minorHAnsi" w:hAnsiTheme="minorHAnsi" w:cstheme="minorHAnsi"/>
                <w:spacing w:val="-7"/>
                <w:sz w:val="24"/>
                <w:szCs w:val="24"/>
              </w:rPr>
              <w:t>Country</w:t>
            </w:r>
            <w:r w:rsidRPr="00A576EC">
              <w:rPr>
                <w:rFonts w:asciiTheme="minorHAnsi" w:hAnsiTheme="minorHAnsi" w:cstheme="minorHAnsi"/>
                <w:spacing w:val="-9"/>
                <w:sz w:val="24"/>
                <w:szCs w:val="24"/>
              </w:rPr>
              <w:t xml:space="preserve"> </w:t>
            </w:r>
            <w:proofErr w:type="spellStart"/>
            <w:r w:rsidRPr="00A576EC">
              <w:rPr>
                <w:rFonts w:asciiTheme="minorHAnsi" w:hAnsiTheme="minorHAnsi" w:cstheme="minorHAnsi"/>
                <w:spacing w:val="-2"/>
                <w:sz w:val="24"/>
                <w:szCs w:val="24"/>
              </w:rPr>
              <w:t>Director</w:t>
            </w:r>
            <w:proofErr w:type="spellEnd"/>
          </w:p>
        </w:tc>
      </w:tr>
      <w:tr w:rsidR="003D5B1E" w:rsidRPr="00A576EC" w14:paraId="12019235" w14:textId="77777777">
        <w:trPr>
          <w:trHeight w:val="1025"/>
        </w:trPr>
        <w:tc>
          <w:tcPr>
            <w:tcW w:w="2187" w:type="dxa"/>
          </w:tcPr>
          <w:p w14:paraId="57148FF0" w14:textId="77777777" w:rsidR="003D5B1E" w:rsidRPr="00A576EC" w:rsidRDefault="00104086">
            <w:pPr>
              <w:pStyle w:val="TableParagraph"/>
              <w:spacing w:before="3" w:line="273" w:lineRule="auto"/>
              <w:ind w:right="507"/>
              <w:rPr>
                <w:rFonts w:asciiTheme="minorHAnsi" w:hAnsiTheme="minorHAnsi" w:cstheme="minorHAnsi"/>
                <w:sz w:val="24"/>
                <w:szCs w:val="24"/>
              </w:rPr>
            </w:pPr>
            <w:r w:rsidRPr="00A576EC">
              <w:rPr>
                <w:rFonts w:asciiTheme="minorHAnsi" w:hAnsiTheme="minorHAnsi" w:cstheme="minorHAnsi"/>
                <w:spacing w:val="-8"/>
                <w:sz w:val="24"/>
                <w:szCs w:val="24"/>
              </w:rPr>
              <w:t>Village</w:t>
            </w:r>
            <w:r w:rsidRPr="00A576EC">
              <w:rPr>
                <w:rFonts w:asciiTheme="minorHAnsi" w:hAnsiTheme="minorHAnsi" w:cstheme="minorHAnsi"/>
                <w:spacing w:val="-14"/>
                <w:sz w:val="24"/>
                <w:szCs w:val="24"/>
              </w:rPr>
              <w:t xml:space="preserve"> </w:t>
            </w:r>
            <w:proofErr w:type="spellStart"/>
            <w:r w:rsidRPr="00A576EC">
              <w:rPr>
                <w:rFonts w:asciiTheme="minorHAnsi" w:hAnsiTheme="minorHAnsi" w:cstheme="minorHAnsi"/>
                <w:spacing w:val="-8"/>
                <w:sz w:val="24"/>
                <w:szCs w:val="24"/>
              </w:rPr>
              <w:t>Health</w:t>
            </w:r>
            <w:proofErr w:type="spellEnd"/>
            <w:r w:rsidRPr="00A576EC">
              <w:rPr>
                <w:rFonts w:asciiTheme="minorHAnsi" w:hAnsiTheme="minorHAnsi" w:cstheme="minorHAnsi"/>
                <w:spacing w:val="-8"/>
                <w:sz w:val="24"/>
                <w:szCs w:val="24"/>
              </w:rPr>
              <w:t xml:space="preserve"> Works</w:t>
            </w:r>
            <w:r w:rsidRPr="00A576EC">
              <w:rPr>
                <w:rFonts w:asciiTheme="minorHAnsi" w:hAnsiTheme="minorHAnsi" w:cstheme="minorHAnsi"/>
                <w:spacing w:val="-12"/>
                <w:sz w:val="24"/>
                <w:szCs w:val="24"/>
              </w:rPr>
              <w:t xml:space="preserve"> </w:t>
            </w:r>
            <w:r w:rsidRPr="00A576EC">
              <w:rPr>
                <w:rFonts w:asciiTheme="minorHAnsi" w:hAnsiTheme="minorHAnsi" w:cstheme="minorHAnsi"/>
                <w:spacing w:val="-8"/>
                <w:sz w:val="24"/>
                <w:szCs w:val="24"/>
              </w:rPr>
              <w:t>(VHW)</w:t>
            </w:r>
          </w:p>
        </w:tc>
        <w:tc>
          <w:tcPr>
            <w:tcW w:w="3596" w:type="dxa"/>
          </w:tcPr>
          <w:p w14:paraId="4AE2CFCA" w14:textId="77777777" w:rsidR="003D5B1E" w:rsidRPr="00A576EC" w:rsidRDefault="00104086">
            <w:pPr>
              <w:pStyle w:val="TableParagraph"/>
              <w:ind w:left="81"/>
              <w:rPr>
                <w:rFonts w:asciiTheme="minorHAnsi" w:hAnsiTheme="minorHAnsi" w:cstheme="minorHAnsi"/>
                <w:sz w:val="24"/>
                <w:szCs w:val="24"/>
              </w:rPr>
            </w:pPr>
            <w:r w:rsidRPr="00A576EC">
              <w:rPr>
                <w:rFonts w:asciiTheme="minorHAnsi" w:hAnsiTheme="minorHAnsi" w:cstheme="minorHAnsi"/>
                <w:w w:val="90"/>
                <w:sz w:val="24"/>
                <w:szCs w:val="24"/>
              </w:rPr>
              <w:t>Septembre</w:t>
            </w:r>
            <w:r w:rsidRPr="00A576EC">
              <w:rPr>
                <w:rFonts w:asciiTheme="minorHAnsi" w:hAnsiTheme="minorHAnsi" w:cstheme="minorHAnsi"/>
                <w:spacing w:val="-13"/>
                <w:w w:val="90"/>
                <w:sz w:val="24"/>
                <w:szCs w:val="24"/>
              </w:rPr>
              <w:t xml:space="preserve"> </w:t>
            </w:r>
            <w:r w:rsidRPr="00A576EC">
              <w:rPr>
                <w:rFonts w:asciiTheme="minorHAnsi" w:hAnsiTheme="minorHAnsi" w:cstheme="minorHAnsi"/>
                <w:w w:val="90"/>
                <w:sz w:val="24"/>
                <w:szCs w:val="24"/>
              </w:rPr>
              <w:t>2020</w:t>
            </w:r>
            <w:r w:rsidRPr="00A576EC">
              <w:rPr>
                <w:rFonts w:asciiTheme="minorHAnsi" w:hAnsiTheme="minorHAnsi" w:cstheme="minorHAnsi"/>
                <w:spacing w:val="-7"/>
                <w:w w:val="90"/>
                <w:sz w:val="24"/>
                <w:szCs w:val="24"/>
              </w:rPr>
              <w:t xml:space="preserve"> </w:t>
            </w:r>
            <w:r w:rsidRPr="00A576EC">
              <w:rPr>
                <w:rFonts w:asciiTheme="minorHAnsi" w:hAnsiTheme="minorHAnsi" w:cstheme="minorHAnsi"/>
                <w:w w:val="90"/>
                <w:sz w:val="24"/>
                <w:szCs w:val="24"/>
              </w:rPr>
              <w:t>à</w:t>
            </w:r>
            <w:r w:rsidRPr="00A576EC">
              <w:rPr>
                <w:rFonts w:asciiTheme="minorHAnsi" w:hAnsiTheme="minorHAnsi" w:cstheme="minorHAnsi"/>
                <w:spacing w:val="-8"/>
                <w:sz w:val="24"/>
                <w:szCs w:val="24"/>
              </w:rPr>
              <w:t xml:space="preserve"> </w:t>
            </w:r>
            <w:r w:rsidRPr="00A576EC">
              <w:rPr>
                <w:rFonts w:asciiTheme="minorHAnsi" w:hAnsiTheme="minorHAnsi" w:cstheme="minorHAnsi"/>
                <w:w w:val="90"/>
                <w:sz w:val="24"/>
                <w:szCs w:val="24"/>
              </w:rPr>
              <w:t>nos</w:t>
            </w:r>
            <w:r w:rsidRPr="00A576EC">
              <w:rPr>
                <w:rFonts w:asciiTheme="minorHAnsi" w:hAnsiTheme="minorHAnsi" w:cstheme="minorHAnsi"/>
                <w:spacing w:val="-21"/>
                <w:w w:val="90"/>
                <w:sz w:val="24"/>
                <w:szCs w:val="24"/>
              </w:rPr>
              <w:t xml:space="preserve"> </w:t>
            </w:r>
            <w:r w:rsidRPr="00A576EC">
              <w:rPr>
                <w:rFonts w:asciiTheme="minorHAnsi" w:hAnsiTheme="minorHAnsi" w:cstheme="minorHAnsi"/>
                <w:spacing w:val="-2"/>
                <w:w w:val="90"/>
                <w:sz w:val="24"/>
                <w:szCs w:val="24"/>
              </w:rPr>
              <w:t>jours</w:t>
            </w:r>
          </w:p>
        </w:tc>
        <w:tc>
          <w:tcPr>
            <w:tcW w:w="3836" w:type="dxa"/>
          </w:tcPr>
          <w:p w14:paraId="7A4A5DE8" w14:textId="77777777" w:rsidR="003D5B1E" w:rsidRPr="00A576EC" w:rsidRDefault="00104086">
            <w:pPr>
              <w:pStyle w:val="TableParagraph"/>
              <w:spacing w:before="3"/>
              <w:ind w:left="89"/>
              <w:rPr>
                <w:rFonts w:asciiTheme="minorHAnsi" w:hAnsiTheme="minorHAnsi" w:cstheme="minorHAnsi"/>
                <w:sz w:val="24"/>
                <w:szCs w:val="24"/>
              </w:rPr>
            </w:pPr>
            <w:r w:rsidRPr="00A576EC">
              <w:rPr>
                <w:rFonts w:asciiTheme="minorHAnsi" w:hAnsiTheme="minorHAnsi" w:cstheme="minorHAnsi"/>
                <w:sz w:val="24"/>
                <w:szCs w:val="24"/>
              </w:rPr>
              <w:t>Country</w:t>
            </w:r>
            <w:r w:rsidRPr="00A576EC">
              <w:rPr>
                <w:rFonts w:asciiTheme="minorHAnsi" w:hAnsiTheme="minorHAnsi" w:cstheme="minorHAnsi"/>
                <w:spacing w:val="-3"/>
                <w:sz w:val="24"/>
                <w:szCs w:val="24"/>
              </w:rPr>
              <w:t xml:space="preserve"> </w:t>
            </w:r>
            <w:proofErr w:type="spellStart"/>
            <w:r w:rsidRPr="00A576EC">
              <w:rPr>
                <w:rFonts w:asciiTheme="minorHAnsi" w:hAnsiTheme="minorHAnsi" w:cstheme="minorHAnsi"/>
                <w:spacing w:val="-2"/>
                <w:sz w:val="24"/>
                <w:szCs w:val="24"/>
              </w:rPr>
              <w:t>Director</w:t>
            </w:r>
            <w:proofErr w:type="spellEnd"/>
          </w:p>
        </w:tc>
      </w:tr>
      <w:tr w:rsidR="003D5B1E" w:rsidRPr="00A576EC" w14:paraId="29335596" w14:textId="77777777">
        <w:trPr>
          <w:trHeight w:val="795"/>
        </w:trPr>
        <w:tc>
          <w:tcPr>
            <w:tcW w:w="2187" w:type="dxa"/>
          </w:tcPr>
          <w:p w14:paraId="6152B7B8" w14:textId="77777777" w:rsidR="003D5B1E" w:rsidRPr="00A576EC" w:rsidRDefault="00104086">
            <w:pPr>
              <w:pStyle w:val="TableParagraph"/>
              <w:ind w:left="0"/>
              <w:rPr>
                <w:rFonts w:asciiTheme="minorHAnsi" w:hAnsiTheme="minorHAnsi" w:cstheme="minorHAnsi"/>
                <w:sz w:val="24"/>
                <w:szCs w:val="24"/>
                <w:lang w:val="en-US"/>
              </w:rPr>
            </w:pPr>
            <w:r w:rsidRPr="00A576EC">
              <w:rPr>
                <w:rFonts w:asciiTheme="minorHAnsi" w:hAnsiTheme="minorHAnsi" w:cstheme="minorHAnsi"/>
                <w:sz w:val="24"/>
                <w:szCs w:val="24"/>
                <w:lang w:val="en-US"/>
              </w:rPr>
              <w:t>Garda World</w:t>
            </w:r>
          </w:p>
        </w:tc>
        <w:tc>
          <w:tcPr>
            <w:tcW w:w="3596" w:type="dxa"/>
          </w:tcPr>
          <w:p w14:paraId="3D5EFE16" w14:textId="77777777" w:rsidR="003D5B1E" w:rsidRPr="00A576EC" w:rsidRDefault="00104086">
            <w:pPr>
              <w:pStyle w:val="TableParagraph"/>
              <w:ind w:left="91"/>
              <w:rPr>
                <w:rFonts w:asciiTheme="minorHAnsi" w:hAnsiTheme="minorHAnsi" w:cstheme="minorHAnsi"/>
                <w:sz w:val="24"/>
                <w:szCs w:val="24"/>
              </w:rPr>
            </w:pPr>
            <w:r w:rsidRPr="00A576EC">
              <w:rPr>
                <w:rFonts w:asciiTheme="minorHAnsi" w:hAnsiTheme="minorHAnsi" w:cstheme="minorHAnsi"/>
                <w:w w:val="90"/>
                <w:sz w:val="24"/>
                <w:szCs w:val="24"/>
              </w:rPr>
              <w:t>Mars</w:t>
            </w:r>
            <w:r w:rsidRPr="00A576EC">
              <w:rPr>
                <w:rFonts w:asciiTheme="minorHAnsi" w:hAnsiTheme="minorHAnsi" w:cstheme="minorHAnsi"/>
                <w:spacing w:val="-9"/>
                <w:w w:val="90"/>
                <w:sz w:val="24"/>
                <w:szCs w:val="24"/>
              </w:rPr>
              <w:t xml:space="preserve"> </w:t>
            </w:r>
            <w:r w:rsidRPr="00A576EC">
              <w:rPr>
                <w:rFonts w:asciiTheme="minorHAnsi" w:hAnsiTheme="minorHAnsi" w:cstheme="minorHAnsi"/>
                <w:w w:val="90"/>
                <w:sz w:val="24"/>
                <w:szCs w:val="24"/>
              </w:rPr>
              <w:t>20</w:t>
            </w:r>
            <w:r w:rsidRPr="00A576EC">
              <w:rPr>
                <w:rFonts w:asciiTheme="minorHAnsi" w:hAnsiTheme="minorHAnsi" w:cstheme="minorHAnsi"/>
                <w:w w:val="90"/>
                <w:sz w:val="24"/>
                <w:szCs w:val="24"/>
                <w:lang w:val="en-US"/>
              </w:rPr>
              <w:t>22</w:t>
            </w:r>
            <w:r w:rsidRPr="00A576EC">
              <w:rPr>
                <w:rFonts w:asciiTheme="minorHAnsi" w:hAnsiTheme="minorHAnsi" w:cstheme="minorHAnsi"/>
                <w:spacing w:val="-6"/>
                <w:w w:val="90"/>
                <w:sz w:val="24"/>
                <w:szCs w:val="24"/>
              </w:rPr>
              <w:t xml:space="preserve"> </w:t>
            </w:r>
            <w:r w:rsidRPr="00A576EC">
              <w:rPr>
                <w:rFonts w:asciiTheme="minorHAnsi" w:hAnsiTheme="minorHAnsi" w:cstheme="minorHAnsi"/>
                <w:w w:val="90"/>
                <w:sz w:val="24"/>
                <w:szCs w:val="24"/>
              </w:rPr>
              <w:t>à</w:t>
            </w:r>
            <w:r w:rsidRPr="00A576EC">
              <w:rPr>
                <w:rFonts w:asciiTheme="minorHAnsi" w:hAnsiTheme="minorHAnsi" w:cstheme="minorHAnsi"/>
                <w:spacing w:val="-7"/>
                <w:w w:val="90"/>
                <w:sz w:val="24"/>
                <w:szCs w:val="24"/>
              </w:rPr>
              <w:t xml:space="preserve"> </w:t>
            </w:r>
            <w:r w:rsidRPr="00A576EC">
              <w:rPr>
                <w:rFonts w:asciiTheme="minorHAnsi" w:hAnsiTheme="minorHAnsi" w:cstheme="minorHAnsi"/>
                <w:w w:val="90"/>
                <w:sz w:val="24"/>
                <w:szCs w:val="24"/>
              </w:rPr>
              <w:t>nos</w:t>
            </w:r>
            <w:r w:rsidRPr="00A576EC">
              <w:rPr>
                <w:rFonts w:asciiTheme="minorHAnsi" w:hAnsiTheme="minorHAnsi" w:cstheme="minorHAnsi"/>
                <w:spacing w:val="-7"/>
                <w:w w:val="90"/>
                <w:sz w:val="24"/>
                <w:szCs w:val="24"/>
              </w:rPr>
              <w:t xml:space="preserve"> </w:t>
            </w:r>
            <w:r w:rsidRPr="00A576EC">
              <w:rPr>
                <w:rFonts w:asciiTheme="minorHAnsi" w:hAnsiTheme="minorHAnsi" w:cstheme="minorHAnsi"/>
                <w:spacing w:val="-4"/>
                <w:w w:val="90"/>
                <w:sz w:val="24"/>
                <w:szCs w:val="24"/>
              </w:rPr>
              <w:t>jours</w:t>
            </w:r>
          </w:p>
        </w:tc>
        <w:tc>
          <w:tcPr>
            <w:tcW w:w="3836" w:type="dxa"/>
          </w:tcPr>
          <w:p w14:paraId="00466F95" w14:textId="77777777" w:rsidR="003D5B1E" w:rsidRPr="00A576EC" w:rsidRDefault="00104086">
            <w:pPr>
              <w:pStyle w:val="TableParagraph"/>
              <w:ind w:left="89"/>
              <w:rPr>
                <w:rFonts w:asciiTheme="minorHAnsi" w:hAnsiTheme="minorHAnsi" w:cstheme="minorHAnsi"/>
                <w:sz w:val="24"/>
                <w:szCs w:val="24"/>
              </w:rPr>
            </w:pPr>
            <w:r w:rsidRPr="00A576EC">
              <w:rPr>
                <w:rFonts w:asciiTheme="minorHAnsi" w:hAnsiTheme="minorHAnsi" w:cstheme="minorHAnsi"/>
                <w:sz w:val="24"/>
                <w:szCs w:val="24"/>
              </w:rPr>
              <w:t>Manager</w:t>
            </w:r>
            <w:r w:rsidRPr="00A576EC">
              <w:rPr>
                <w:rFonts w:asciiTheme="minorHAnsi" w:hAnsiTheme="minorHAnsi" w:cstheme="minorHAnsi"/>
                <w:spacing w:val="-4"/>
                <w:sz w:val="24"/>
                <w:szCs w:val="24"/>
              </w:rPr>
              <w:t xml:space="preserve"> </w:t>
            </w:r>
            <w:proofErr w:type="spellStart"/>
            <w:r w:rsidRPr="00A576EC">
              <w:rPr>
                <w:rFonts w:asciiTheme="minorHAnsi" w:hAnsiTheme="minorHAnsi" w:cstheme="minorHAnsi"/>
                <w:spacing w:val="-2"/>
                <w:sz w:val="24"/>
                <w:szCs w:val="24"/>
              </w:rPr>
              <w:t>Director</w:t>
            </w:r>
            <w:proofErr w:type="spellEnd"/>
          </w:p>
        </w:tc>
      </w:tr>
      <w:tr w:rsidR="003D5B1E" w:rsidRPr="00A576EC" w14:paraId="0E4CB187" w14:textId="77777777">
        <w:trPr>
          <w:trHeight w:val="762"/>
        </w:trPr>
        <w:tc>
          <w:tcPr>
            <w:tcW w:w="2187" w:type="dxa"/>
          </w:tcPr>
          <w:p w14:paraId="316726A6" w14:textId="77777777" w:rsidR="003D5B1E" w:rsidRPr="00A576EC" w:rsidRDefault="00104086">
            <w:pPr>
              <w:pStyle w:val="TableParagraph"/>
              <w:spacing w:before="3"/>
              <w:ind w:left="67"/>
              <w:rPr>
                <w:rFonts w:asciiTheme="minorHAnsi" w:hAnsiTheme="minorHAnsi" w:cstheme="minorHAnsi"/>
                <w:sz w:val="24"/>
                <w:szCs w:val="24"/>
              </w:rPr>
            </w:pPr>
            <w:r w:rsidRPr="00A576EC">
              <w:rPr>
                <w:rFonts w:asciiTheme="minorHAnsi" w:hAnsiTheme="minorHAnsi" w:cstheme="minorHAnsi"/>
                <w:spacing w:val="-2"/>
                <w:w w:val="85"/>
                <w:sz w:val="24"/>
                <w:szCs w:val="24"/>
              </w:rPr>
              <w:t>RUBIS</w:t>
            </w:r>
          </w:p>
        </w:tc>
        <w:tc>
          <w:tcPr>
            <w:tcW w:w="3596" w:type="dxa"/>
          </w:tcPr>
          <w:p w14:paraId="5D427749" w14:textId="77777777" w:rsidR="003D5B1E" w:rsidRPr="00A576EC" w:rsidRDefault="00104086">
            <w:pPr>
              <w:pStyle w:val="TableParagraph"/>
              <w:spacing w:before="3"/>
              <w:ind w:left="88"/>
              <w:rPr>
                <w:rFonts w:asciiTheme="minorHAnsi" w:hAnsiTheme="minorHAnsi" w:cstheme="minorHAnsi"/>
                <w:sz w:val="24"/>
                <w:szCs w:val="24"/>
              </w:rPr>
            </w:pPr>
            <w:r w:rsidRPr="00A576EC">
              <w:rPr>
                <w:rFonts w:asciiTheme="minorHAnsi" w:hAnsiTheme="minorHAnsi" w:cstheme="minorHAnsi"/>
                <w:sz w:val="24"/>
                <w:szCs w:val="24"/>
              </w:rPr>
              <w:t>2021</w:t>
            </w:r>
            <w:r w:rsidRPr="00A576EC">
              <w:rPr>
                <w:rFonts w:asciiTheme="minorHAnsi" w:hAnsiTheme="minorHAnsi" w:cstheme="minorHAnsi"/>
                <w:spacing w:val="-1"/>
                <w:sz w:val="24"/>
                <w:szCs w:val="24"/>
              </w:rPr>
              <w:t xml:space="preserve"> </w:t>
            </w:r>
            <w:r w:rsidRPr="00A576EC">
              <w:rPr>
                <w:rFonts w:asciiTheme="minorHAnsi" w:hAnsiTheme="minorHAnsi" w:cstheme="minorHAnsi"/>
                <w:sz w:val="24"/>
                <w:szCs w:val="24"/>
              </w:rPr>
              <w:t>à</w:t>
            </w:r>
            <w:r w:rsidRPr="00A576EC">
              <w:rPr>
                <w:rFonts w:asciiTheme="minorHAnsi" w:hAnsiTheme="minorHAnsi" w:cstheme="minorHAnsi"/>
                <w:spacing w:val="-2"/>
                <w:sz w:val="24"/>
                <w:szCs w:val="24"/>
              </w:rPr>
              <w:t xml:space="preserve"> </w:t>
            </w:r>
            <w:r w:rsidRPr="00A576EC">
              <w:rPr>
                <w:rFonts w:asciiTheme="minorHAnsi" w:hAnsiTheme="minorHAnsi" w:cstheme="minorHAnsi"/>
                <w:sz w:val="24"/>
                <w:szCs w:val="24"/>
              </w:rPr>
              <w:t>nos</w:t>
            </w:r>
            <w:r w:rsidRPr="00A576EC">
              <w:rPr>
                <w:rFonts w:asciiTheme="minorHAnsi" w:hAnsiTheme="minorHAnsi" w:cstheme="minorHAnsi"/>
                <w:spacing w:val="-2"/>
                <w:sz w:val="24"/>
                <w:szCs w:val="24"/>
              </w:rPr>
              <w:t xml:space="preserve"> </w:t>
            </w:r>
            <w:r w:rsidRPr="00A576EC">
              <w:rPr>
                <w:rFonts w:asciiTheme="minorHAnsi" w:hAnsiTheme="minorHAnsi" w:cstheme="minorHAnsi"/>
                <w:spacing w:val="-4"/>
                <w:sz w:val="24"/>
                <w:szCs w:val="24"/>
              </w:rPr>
              <w:t>jours</w:t>
            </w:r>
          </w:p>
        </w:tc>
        <w:tc>
          <w:tcPr>
            <w:tcW w:w="3836" w:type="dxa"/>
          </w:tcPr>
          <w:p w14:paraId="59E70236" w14:textId="77777777" w:rsidR="003D5B1E" w:rsidRPr="00A576EC" w:rsidRDefault="00104086">
            <w:pPr>
              <w:pStyle w:val="TableParagraph"/>
              <w:spacing w:before="0"/>
              <w:ind w:left="0" w:firstLineChars="100" w:firstLine="240"/>
              <w:rPr>
                <w:rFonts w:asciiTheme="minorHAnsi" w:hAnsiTheme="minorHAnsi" w:cstheme="minorHAnsi"/>
                <w:sz w:val="24"/>
                <w:szCs w:val="24"/>
                <w:lang w:val="en-US"/>
              </w:rPr>
            </w:pPr>
            <w:r w:rsidRPr="00A576EC">
              <w:rPr>
                <w:rFonts w:asciiTheme="minorHAnsi" w:hAnsiTheme="minorHAnsi" w:cstheme="minorHAnsi"/>
                <w:sz w:val="24"/>
                <w:szCs w:val="24"/>
                <w:lang w:val="en-US"/>
              </w:rPr>
              <w:t>Managing Director</w:t>
            </w:r>
          </w:p>
        </w:tc>
      </w:tr>
      <w:tr w:rsidR="003D5B1E" w:rsidRPr="00A576EC" w14:paraId="0F21C7BF" w14:textId="77777777">
        <w:trPr>
          <w:trHeight w:val="887"/>
        </w:trPr>
        <w:tc>
          <w:tcPr>
            <w:tcW w:w="2187" w:type="dxa"/>
          </w:tcPr>
          <w:p w14:paraId="2F434EB4" w14:textId="77777777" w:rsidR="003D5B1E" w:rsidRPr="00A576EC" w:rsidRDefault="00104086">
            <w:pPr>
              <w:pStyle w:val="TableParagraph"/>
              <w:spacing w:before="3"/>
              <w:ind w:left="67"/>
              <w:rPr>
                <w:rFonts w:asciiTheme="minorHAnsi" w:hAnsiTheme="minorHAnsi" w:cstheme="minorHAnsi"/>
                <w:sz w:val="24"/>
                <w:szCs w:val="24"/>
              </w:rPr>
            </w:pPr>
            <w:r w:rsidRPr="00A576EC">
              <w:rPr>
                <w:rFonts w:asciiTheme="minorHAnsi" w:hAnsiTheme="minorHAnsi" w:cstheme="minorHAnsi"/>
                <w:w w:val="70"/>
                <w:sz w:val="24"/>
                <w:szCs w:val="24"/>
              </w:rPr>
              <w:lastRenderedPageBreak/>
              <w:t>General</w:t>
            </w:r>
            <w:r w:rsidRPr="00A576EC">
              <w:rPr>
                <w:rFonts w:asciiTheme="minorHAnsi" w:hAnsiTheme="minorHAnsi" w:cstheme="minorHAnsi"/>
                <w:spacing w:val="14"/>
                <w:sz w:val="24"/>
                <w:szCs w:val="24"/>
              </w:rPr>
              <w:t xml:space="preserve"> </w:t>
            </w:r>
            <w:r w:rsidRPr="00A576EC">
              <w:rPr>
                <w:rFonts w:asciiTheme="minorHAnsi" w:hAnsiTheme="minorHAnsi" w:cstheme="minorHAnsi"/>
                <w:spacing w:val="-2"/>
                <w:w w:val="85"/>
                <w:sz w:val="24"/>
                <w:szCs w:val="24"/>
              </w:rPr>
              <w:t>Trading</w:t>
            </w:r>
          </w:p>
          <w:p w14:paraId="442F0DE2" w14:textId="77777777" w:rsidR="003D5B1E" w:rsidRPr="00A576EC" w:rsidRDefault="00104086">
            <w:pPr>
              <w:pStyle w:val="TableParagraph"/>
              <w:spacing w:before="42"/>
              <w:ind w:left="67"/>
              <w:rPr>
                <w:rFonts w:asciiTheme="minorHAnsi" w:hAnsiTheme="minorHAnsi" w:cstheme="minorHAnsi"/>
                <w:sz w:val="24"/>
                <w:szCs w:val="24"/>
              </w:rPr>
            </w:pPr>
            <w:r w:rsidRPr="00A576EC">
              <w:rPr>
                <w:rFonts w:asciiTheme="minorHAnsi" w:hAnsiTheme="minorHAnsi" w:cstheme="minorHAnsi"/>
                <w:w w:val="70"/>
                <w:sz w:val="24"/>
                <w:szCs w:val="24"/>
              </w:rPr>
              <w:t>Services</w:t>
            </w:r>
            <w:r w:rsidRPr="00A576EC">
              <w:rPr>
                <w:rFonts w:asciiTheme="minorHAnsi" w:hAnsiTheme="minorHAnsi" w:cstheme="minorHAnsi"/>
                <w:spacing w:val="20"/>
                <w:sz w:val="24"/>
                <w:szCs w:val="24"/>
              </w:rPr>
              <w:t xml:space="preserve"> </w:t>
            </w:r>
            <w:r w:rsidRPr="00A576EC">
              <w:rPr>
                <w:rFonts w:asciiTheme="minorHAnsi" w:hAnsiTheme="minorHAnsi" w:cstheme="minorHAnsi"/>
                <w:spacing w:val="-2"/>
                <w:w w:val="85"/>
                <w:sz w:val="24"/>
                <w:szCs w:val="24"/>
              </w:rPr>
              <w:t>(GTS)</w:t>
            </w:r>
          </w:p>
        </w:tc>
        <w:tc>
          <w:tcPr>
            <w:tcW w:w="3596" w:type="dxa"/>
          </w:tcPr>
          <w:p w14:paraId="5C345D4F" w14:textId="77777777" w:rsidR="003D5B1E" w:rsidRPr="00A576EC" w:rsidRDefault="00104086">
            <w:pPr>
              <w:pStyle w:val="TableParagraph"/>
              <w:spacing w:before="3"/>
              <w:ind w:left="0"/>
              <w:rPr>
                <w:rFonts w:asciiTheme="minorHAnsi" w:hAnsiTheme="minorHAnsi" w:cstheme="minorHAnsi"/>
                <w:sz w:val="24"/>
                <w:szCs w:val="24"/>
              </w:rPr>
            </w:pPr>
            <w:r w:rsidRPr="00A576EC">
              <w:rPr>
                <w:rFonts w:asciiTheme="minorHAnsi" w:hAnsiTheme="minorHAnsi" w:cstheme="minorHAnsi"/>
                <w:spacing w:val="-1"/>
                <w:sz w:val="24"/>
                <w:szCs w:val="24"/>
                <w:lang w:val="en-US"/>
              </w:rPr>
              <w:t>Novembre</w:t>
            </w:r>
            <w:r w:rsidRPr="00A576EC">
              <w:rPr>
                <w:rFonts w:asciiTheme="minorHAnsi" w:hAnsiTheme="minorHAnsi" w:cstheme="minorHAnsi"/>
                <w:spacing w:val="-1"/>
                <w:sz w:val="24"/>
                <w:szCs w:val="24"/>
              </w:rPr>
              <w:t xml:space="preserve"> </w:t>
            </w:r>
            <w:r w:rsidRPr="00A576EC">
              <w:rPr>
                <w:rFonts w:asciiTheme="minorHAnsi" w:hAnsiTheme="minorHAnsi" w:cstheme="minorHAnsi"/>
                <w:sz w:val="24"/>
                <w:szCs w:val="24"/>
              </w:rPr>
              <w:t>202</w:t>
            </w:r>
            <w:r w:rsidRPr="00A576EC">
              <w:rPr>
                <w:rFonts w:asciiTheme="minorHAnsi" w:hAnsiTheme="minorHAnsi" w:cstheme="minorHAnsi"/>
                <w:sz w:val="24"/>
                <w:szCs w:val="24"/>
                <w:lang w:val="en-US"/>
              </w:rPr>
              <w:t>3</w:t>
            </w:r>
            <w:r w:rsidRPr="00A576EC">
              <w:rPr>
                <w:rFonts w:asciiTheme="minorHAnsi" w:hAnsiTheme="minorHAnsi" w:cstheme="minorHAnsi"/>
                <w:spacing w:val="-1"/>
                <w:sz w:val="24"/>
                <w:szCs w:val="24"/>
              </w:rPr>
              <w:t xml:space="preserve"> </w:t>
            </w:r>
            <w:r w:rsidRPr="00A576EC">
              <w:rPr>
                <w:rFonts w:asciiTheme="minorHAnsi" w:hAnsiTheme="minorHAnsi" w:cstheme="minorHAnsi"/>
                <w:sz w:val="24"/>
                <w:szCs w:val="24"/>
              </w:rPr>
              <w:t>à</w:t>
            </w:r>
            <w:r w:rsidRPr="00A576EC">
              <w:rPr>
                <w:rFonts w:asciiTheme="minorHAnsi" w:hAnsiTheme="minorHAnsi" w:cstheme="minorHAnsi"/>
                <w:spacing w:val="-1"/>
                <w:sz w:val="24"/>
                <w:szCs w:val="24"/>
              </w:rPr>
              <w:t xml:space="preserve"> </w:t>
            </w:r>
            <w:r w:rsidRPr="00A576EC">
              <w:rPr>
                <w:rFonts w:asciiTheme="minorHAnsi" w:hAnsiTheme="minorHAnsi" w:cstheme="minorHAnsi"/>
                <w:sz w:val="24"/>
                <w:szCs w:val="24"/>
              </w:rPr>
              <w:t>nos</w:t>
            </w:r>
            <w:r w:rsidRPr="00A576EC">
              <w:rPr>
                <w:rFonts w:asciiTheme="minorHAnsi" w:hAnsiTheme="minorHAnsi" w:cstheme="minorHAnsi"/>
                <w:spacing w:val="-2"/>
                <w:sz w:val="24"/>
                <w:szCs w:val="24"/>
              </w:rPr>
              <w:t xml:space="preserve"> </w:t>
            </w:r>
            <w:r w:rsidRPr="00A576EC">
              <w:rPr>
                <w:rFonts w:asciiTheme="minorHAnsi" w:hAnsiTheme="minorHAnsi" w:cstheme="minorHAnsi"/>
                <w:spacing w:val="-4"/>
                <w:sz w:val="24"/>
                <w:szCs w:val="24"/>
              </w:rPr>
              <w:t>jours</w:t>
            </w:r>
          </w:p>
        </w:tc>
        <w:tc>
          <w:tcPr>
            <w:tcW w:w="3836" w:type="dxa"/>
          </w:tcPr>
          <w:p w14:paraId="5FEC811B" w14:textId="77777777" w:rsidR="003D5B1E" w:rsidRPr="00A576EC" w:rsidRDefault="00104086">
            <w:pPr>
              <w:pStyle w:val="TableParagraph"/>
              <w:spacing w:before="3"/>
              <w:ind w:left="89"/>
              <w:rPr>
                <w:rFonts w:asciiTheme="minorHAnsi" w:hAnsiTheme="minorHAnsi" w:cstheme="minorHAnsi"/>
                <w:sz w:val="24"/>
                <w:szCs w:val="24"/>
              </w:rPr>
            </w:pPr>
            <w:r w:rsidRPr="00A576EC">
              <w:rPr>
                <w:rFonts w:asciiTheme="minorHAnsi" w:hAnsiTheme="minorHAnsi" w:cstheme="minorHAnsi"/>
                <w:sz w:val="24"/>
                <w:szCs w:val="24"/>
              </w:rPr>
              <w:t>Directeur</w:t>
            </w:r>
            <w:r w:rsidRPr="00A576EC">
              <w:rPr>
                <w:rFonts w:asciiTheme="minorHAnsi" w:hAnsiTheme="minorHAnsi" w:cstheme="minorHAnsi"/>
                <w:spacing w:val="-5"/>
                <w:sz w:val="24"/>
                <w:szCs w:val="24"/>
              </w:rPr>
              <w:t xml:space="preserve"> </w:t>
            </w:r>
            <w:r w:rsidRPr="00A576EC">
              <w:rPr>
                <w:rFonts w:asciiTheme="minorHAnsi" w:hAnsiTheme="minorHAnsi" w:cstheme="minorHAnsi"/>
                <w:sz w:val="24"/>
                <w:szCs w:val="24"/>
              </w:rPr>
              <w:t>General</w:t>
            </w:r>
            <w:r w:rsidRPr="00A576EC">
              <w:rPr>
                <w:rFonts w:asciiTheme="minorHAnsi" w:hAnsiTheme="minorHAnsi" w:cstheme="minorHAnsi"/>
                <w:spacing w:val="-7"/>
                <w:sz w:val="24"/>
                <w:szCs w:val="24"/>
              </w:rPr>
              <w:t xml:space="preserve"> </w:t>
            </w:r>
            <w:r w:rsidRPr="00A576EC">
              <w:rPr>
                <w:rFonts w:asciiTheme="minorHAnsi" w:hAnsiTheme="minorHAnsi" w:cstheme="minorHAnsi"/>
                <w:spacing w:val="-2"/>
                <w:sz w:val="24"/>
                <w:szCs w:val="24"/>
              </w:rPr>
              <w:t>Adjoint</w:t>
            </w:r>
          </w:p>
        </w:tc>
      </w:tr>
      <w:tr w:rsidR="003D5B1E" w:rsidRPr="00A576EC" w14:paraId="0AAE3751" w14:textId="77777777">
        <w:trPr>
          <w:trHeight w:val="762"/>
        </w:trPr>
        <w:tc>
          <w:tcPr>
            <w:tcW w:w="2187" w:type="dxa"/>
          </w:tcPr>
          <w:p w14:paraId="1DF8A32F" w14:textId="77777777" w:rsidR="003D5B1E" w:rsidRPr="00A576EC" w:rsidRDefault="00104086">
            <w:pPr>
              <w:pStyle w:val="TableParagraph"/>
              <w:ind w:left="4"/>
              <w:rPr>
                <w:rFonts w:asciiTheme="minorHAnsi" w:hAnsiTheme="minorHAnsi" w:cstheme="minorHAnsi"/>
                <w:sz w:val="24"/>
                <w:szCs w:val="24"/>
              </w:rPr>
            </w:pPr>
            <w:proofErr w:type="spellStart"/>
            <w:r w:rsidRPr="00A576EC">
              <w:rPr>
                <w:rFonts w:asciiTheme="minorHAnsi" w:hAnsiTheme="minorHAnsi" w:cstheme="minorHAnsi"/>
                <w:w w:val="70"/>
                <w:sz w:val="24"/>
                <w:szCs w:val="24"/>
              </w:rPr>
              <w:t>Econet</w:t>
            </w:r>
            <w:proofErr w:type="spellEnd"/>
            <w:r w:rsidRPr="00A576EC">
              <w:rPr>
                <w:rFonts w:asciiTheme="minorHAnsi" w:hAnsiTheme="minorHAnsi" w:cstheme="minorHAnsi"/>
                <w:spacing w:val="11"/>
                <w:sz w:val="24"/>
                <w:szCs w:val="24"/>
              </w:rPr>
              <w:t xml:space="preserve"> </w:t>
            </w:r>
            <w:r w:rsidRPr="00A576EC">
              <w:rPr>
                <w:rFonts w:asciiTheme="minorHAnsi" w:hAnsiTheme="minorHAnsi" w:cstheme="minorHAnsi"/>
                <w:spacing w:val="-2"/>
                <w:w w:val="80"/>
                <w:sz w:val="24"/>
                <w:szCs w:val="24"/>
              </w:rPr>
              <w:t>Wireless</w:t>
            </w:r>
          </w:p>
        </w:tc>
        <w:tc>
          <w:tcPr>
            <w:tcW w:w="3596" w:type="dxa"/>
          </w:tcPr>
          <w:p w14:paraId="66990FC6" w14:textId="77777777" w:rsidR="003D5B1E" w:rsidRPr="00A576EC" w:rsidRDefault="00104086">
            <w:pPr>
              <w:pStyle w:val="TableParagraph"/>
              <w:ind w:left="88"/>
              <w:rPr>
                <w:rFonts w:asciiTheme="minorHAnsi" w:hAnsiTheme="minorHAnsi" w:cstheme="minorHAnsi"/>
                <w:sz w:val="24"/>
                <w:szCs w:val="24"/>
              </w:rPr>
            </w:pPr>
            <w:r w:rsidRPr="00A576EC">
              <w:rPr>
                <w:rFonts w:asciiTheme="minorHAnsi" w:hAnsiTheme="minorHAnsi" w:cstheme="minorHAnsi"/>
                <w:sz w:val="24"/>
                <w:szCs w:val="24"/>
              </w:rPr>
              <w:t>Décembre 2020</w:t>
            </w:r>
            <w:r w:rsidRPr="00A576EC">
              <w:rPr>
                <w:rFonts w:asciiTheme="minorHAnsi" w:hAnsiTheme="minorHAnsi" w:cstheme="minorHAnsi"/>
                <w:spacing w:val="-1"/>
                <w:sz w:val="24"/>
                <w:szCs w:val="24"/>
              </w:rPr>
              <w:t xml:space="preserve"> </w:t>
            </w:r>
            <w:r w:rsidRPr="00A576EC">
              <w:rPr>
                <w:rFonts w:asciiTheme="minorHAnsi" w:hAnsiTheme="minorHAnsi" w:cstheme="minorHAnsi"/>
                <w:sz w:val="24"/>
                <w:szCs w:val="24"/>
              </w:rPr>
              <w:t>à</w:t>
            </w:r>
            <w:r w:rsidRPr="00A576EC">
              <w:rPr>
                <w:rFonts w:asciiTheme="minorHAnsi" w:hAnsiTheme="minorHAnsi" w:cstheme="minorHAnsi"/>
                <w:spacing w:val="-5"/>
                <w:sz w:val="24"/>
                <w:szCs w:val="24"/>
              </w:rPr>
              <w:t xml:space="preserve"> </w:t>
            </w:r>
            <w:r w:rsidRPr="00A576EC">
              <w:rPr>
                <w:rFonts w:asciiTheme="minorHAnsi" w:hAnsiTheme="minorHAnsi" w:cstheme="minorHAnsi"/>
                <w:sz w:val="24"/>
                <w:szCs w:val="24"/>
              </w:rPr>
              <w:t>nos</w:t>
            </w:r>
            <w:r w:rsidRPr="00A576EC">
              <w:rPr>
                <w:rFonts w:asciiTheme="minorHAnsi" w:hAnsiTheme="minorHAnsi" w:cstheme="minorHAnsi"/>
                <w:spacing w:val="-1"/>
                <w:sz w:val="24"/>
                <w:szCs w:val="24"/>
              </w:rPr>
              <w:t xml:space="preserve"> </w:t>
            </w:r>
            <w:r w:rsidRPr="00A576EC">
              <w:rPr>
                <w:rFonts w:asciiTheme="minorHAnsi" w:hAnsiTheme="minorHAnsi" w:cstheme="minorHAnsi"/>
                <w:spacing w:val="-4"/>
                <w:sz w:val="24"/>
                <w:szCs w:val="24"/>
              </w:rPr>
              <w:t>jours</w:t>
            </w:r>
          </w:p>
        </w:tc>
        <w:tc>
          <w:tcPr>
            <w:tcW w:w="3836" w:type="dxa"/>
          </w:tcPr>
          <w:p w14:paraId="18FF06A2" w14:textId="77777777" w:rsidR="003D5B1E" w:rsidRPr="00A576EC" w:rsidRDefault="00104086">
            <w:pPr>
              <w:pStyle w:val="TableParagraph"/>
              <w:ind w:left="89" w:right="-15"/>
              <w:rPr>
                <w:rFonts w:asciiTheme="minorHAnsi" w:hAnsiTheme="minorHAnsi" w:cstheme="minorHAnsi"/>
                <w:sz w:val="24"/>
                <w:szCs w:val="24"/>
              </w:rPr>
            </w:pPr>
            <w:r w:rsidRPr="00A576EC">
              <w:rPr>
                <w:rFonts w:asciiTheme="minorHAnsi" w:hAnsiTheme="minorHAnsi" w:cstheme="minorHAnsi"/>
                <w:sz w:val="24"/>
                <w:szCs w:val="24"/>
              </w:rPr>
              <w:t>Human</w:t>
            </w:r>
            <w:r w:rsidRPr="00A576EC">
              <w:rPr>
                <w:rFonts w:asciiTheme="minorHAnsi" w:hAnsiTheme="minorHAnsi" w:cstheme="minorHAnsi"/>
                <w:spacing w:val="-5"/>
                <w:sz w:val="24"/>
                <w:szCs w:val="24"/>
              </w:rPr>
              <w:t xml:space="preserve"> </w:t>
            </w:r>
            <w:r w:rsidRPr="00A576EC">
              <w:rPr>
                <w:rFonts w:asciiTheme="minorHAnsi" w:hAnsiTheme="minorHAnsi" w:cstheme="minorHAnsi"/>
                <w:sz w:val="24"/>
                <w:szCs w:val="24"/>
              </w:rPr>
              <w:t>Ressources</w:t>
            </w:r>
            <w:r w:rsidRPr="00A576EC">
              <w:rPr>
                <w:rFonts w:asciiTheme="minorHAnsi" w:hAnsiTheme="minorHAnsi" w:cstheme="minorHAnsi"/>
                <w:spacing w:val="-5"/>
                <w:sz w:val="24"/>
                <w:szCs w:val="24"/>
              </w:rPr>
              <w:t xml:space="preserve"> </w:t>
            </w:r>
            <w:r w:rsidRPr="00A576EC">
              <w:rPr>
                <w:rFonts w:asciiTheme="minorHAnsi" w:hAnsiTheme="minorHAnsi" w:cstheme="minorHAnsi"/>
                <w:spacing w:val="-2"/>
                <w:sz w:val="24"/>
                <w:szCs w:val="24"/>
              </w:rPr>
              <w:t>Manager</w:t>
            </w:r>
          </w:p>
        </w:tc>
      </w:tr>
      <w:tr w:rsidR="003D5B1E" w:rsidRPr="00A576EC" w14:paraId="2CE54914" w14:textId="77777777">
        <w:trPr>
          <w:trHeight w:val="762"/>
        </w:trPr>
        <w:tc>
          <w:tcPr>
            <w:tcW w:w="2187" w:type="dxa"/>
          </w:tcPr>
          <w:p w14:paraId="588CD652" w14:textId="77777777" w:rsidR="003D5B1E" w:rsidRPr="00A576EC" w:rsidRDefault="00104086">
            <w:pPr>
              <w:pStyle w:val="TableParagraph"/>
              <w:ind w:left="4"/>
              <w:rPr>
                <w:rFonts w:asciiTheme="minorHAnsi" w:hAnsiTheme="minorHAnsi" w:cstheme="minorHAnsi"/>
                <w:w w:val="70"/>
                <w:sz w:val="24"/>
                <w:szCs w:val="24"/>
                <w:lang w:val="en-US"/>
              </w:rPr>
            </w:pPr>
            <w:r w:rsidRPr="00A576EC">
              <w:rPr>
                <w:rFonts w:asciiTheme="minorHAnsi" w:hAnsiTheme="minorHAnsi" w:cstheme="minorHAnsi"/>
                <w:w w:val="70"/>
                <w:sz w:val="24"/>
                <w:szCs w:val="24"/>
                <w:lang w:val="en-US"/>
              </w:rPr>
              <w:t>ECOBANK</w:t>
            </w:r>
          </w:p>
        </w:tc>
        <w:tc>
          <w:tcPr>
            <w:tcW w:w="3596" w:type="dxa"/>
          </w:tcPr>
          <w:p w14:paraId="2E06F4F6" w14:textId="77777777" w:rsidR="003D5B1E" w:rsidRPr="00A576EC" w:rsidRDefault="00104086">
            <w:pPr>
              <w:pStyle w:val="TableParagraph"/>
              <w:ind w:left="88"/>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Juin 2024 à </w:t>
            </w:r>
            <w:proofErr w:type="spellStart"/>
            <w:r w:rsidRPr="00A576EC">
              <w:rPr>
                <w:rFonts w:asciiTheme="minorHAnsi" w:hAnsiTheme="minorHAnsi" w:cstheme="minorHAnsi"/>
                <w:sz w:val="24"/>
                <w:szCs w:val="24"/>
                <w:lang w:val="en-US"/>
              </w:rPr>
              <w:t>nos</w:t>
            </w:r>
            <w:proofErr w:type="spellEnd"/>
            <w:r w:rsidRPr="00A576EC">
              <w:rPr>
                <w:rFonts w:asciiTheme="minorHAnsi" w:hAnsiTheme="minorHAnsi" w:cstheme="minorHAnsi"/>
                <w:sz w:val="24"/>
                <w:szCs w:val="24"/>
                <w:lang w:val="en-US"/>
              </w:rPr>
              <w:t xml:space="preserve"> </w:t>
            </w:r>
            <w:proofErr w:type="spellStart"/>
            <w:r w:rsidRPr="00A576EC">
              <w:rPr>
                <w:rFonts w:asciiTheme="minorHAnsi" w:hAnsiTheme="minorHAnsi" w:cstheme="minorHAnsi"/>
                <w:sz w:val="24"/>
                <w:szCs w:val="24"/>
                <w:lang w:val="en-US"/>
              </w:rPr>
              <w:t>jours</w:t>
            </w:r>
            <w:proofErr w:type="spellEnd"/>
          </w:p>
        </w:tc>
        <w:tc>
          <w:tcPr>
            <w:tcW w:w="3836" w:type="dxa"/>
          </w:tcPr>
          <w:p w14:paraId="5BF04DCB" w14:textId="77777777" w:rsidR="003D5B1E" w:rsidRPr="00A576EC" w:rsidRDefault="00104086">
            <w:pPr>
              <w:pStyle w:val="TableParagraph"/>
              <w:ind w:left="89" w:right="-15"/>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Human </w:t>
            </w:r>
            <w:proofErr w:type="spellStart"/>
            <w:r w:rsidRPr="00A576EC">
              <w:rPr>
                <w:rFonts w:asciiTheme="minorHAnsi" w:hAnsiTheme="minorHAnsi" w:cstheme="minorHAnsi"/>
                <w:sz w:val="24"/>
                <w:szCs w:val="24"/>
                <w:lang w:val="en-US"/>
              </w:rPr>
              <w:t>Ressources</w:t>
            </w:r>
            <w:proofErr w:type="spellEnd"/>
            <w:r w:rsidRPr="00A576EC">
              <w:rPr>
                <w:rFonts w:asciiTheme="minorHAnsi" w:hAnsiTheme="minorHAnsi" w:cstheme="minorHAnsi"/>
                <w:sz w:val="24"/>
                <w:szCs w:val="24"/>
                <w:lang w:val="en-US"/>
              </w:rPr>
              <w:t xml:space="preserve"> Manager</w:t>
            </w:r>
          </w:p>
        </w:tc>
      </w:tr>
      <w:tr w:rsidR="003D5B1E" w:rsidRPr="00A576EC" w14:paraId="516368B0" w14:textId="77777777">
        <w:trPr>
          <w:trHeight w:val="762"/>
        </w:trPr>
        <w:tc>
          <w:tcPr>
            <w:tcW w:w="2187" w:type="dxa"/>
          </w:tcPr>
          <w:p w14:paraId="7331400E" w14:textId="77777777" w:rsidR="003D5B1E" w:rsidRPr="00A576EC" w:rsidRDefault="00104086">
            <w:pPr>
              <w:pStyle w:val="TableParagraph"/>
              <w:ind w:left="4"/>
              <w:rPr>
                <w:rFonts w:asciiTheme="minorHAnsi" w:hAnsiTheme="minorHAnsi" w:cstheme="minorHAnsi"/>
                <w:w w:val="70"/>
                <w:sz w:val="24"/>
                <w:szCs w:val="24"/>
                <w:lang w:val="en-US"/>
              </w:rPr>
            </w:pPr>
            <w:r w:rsidRPr="00A576EC">
              <w:rPr>
                <w:rFonts w:asciiTheme="minorHAnsi" w:hAnsiTheme="minorHAnsi" w:cstheme="minorHAnsi"/>
                <w:w w:val="70"/>
                <w:sz w:val="24"/>
                <w:szCs w:val="24"/>
                <w:lang w:val="en-US"/>
              </w:rPr>
              <w:t>BICOR</w:t>
            </w:r>
          </w:p>
        </w:tc>
        <w:tc>
          <w:tcPr>
            <w:tcW w:w="3596" w:type="dxa"/>
          </w:tcPr>
          <w:p w14:paraId="43735757" w14:textId="77777777" w:rsidR="003D5B1E" w:rsidRPr="00A576EC" w:rsidRDefault="00104086">
            <w:pPr>
              <w:pStyle w:val="TableParagraph"/>
              <w:ind w:left="88"/>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Avril 2024 à </w:t>
            </w:r>
            <w:proofErr w:type="spellStart"/>
            <w:r w:rsidRPr="00A576EC">
              <w:rPr>
                <w:rFonts w:asciiTheme="minorHAnsi" w:hAnsiTheme="minorHAnsi" w:cstheme="minorHAnsi"/>
                <w:sz w:val="24"/>
                <w:szCs w:val="24"/>
                <w:lang w:val="en-US"/>
              </w:rPr>
              <w:t>nos</w:t>
            </w:r>
            <w:proofErr w:type="spellEnd"/>
            <w:r w:rsidRPr="00A576EC">
              <w:rPr>
                <w:rFonts w:asciiTheme="minorHAnsi" w:hAnsiTheme="minorHAnsi" w:cstheme="minorHAnsi"/>
                <w:sz w:val="24"/>
                <w:szCs w:val="24"/>
                <w:lang w:val="en-US"/>
              </w:rPr>
              <w:t xml:space="preserve"> </w:t>
            </w:r>
            <w:proofErr w:type="spellStart"/>
            <w:r w:rsidRPr="00A576EC">
              <w:rPr>
                <w:rFonts w:asciiTheme="minorHAnsi" w:hAnsiTheme="minorHAnsi" w:cstheme="minorHAnsi"/>
                <w:sz w:val="24"/>
                <w:szCs w:val="24"/>
                <w:lang w:val="en-US"/>
              </w:rPr>
              <w:t>jours</w:t>
            </w:r>
            <w:proofErr w:type="spellEnd"/>
          </w:p>
        </w:tc>
        <w:tc>
          <w:tcPr>
            <w:tcW w:w="3836" w:type="dxa"/>
          </w:tcPr>
          <w:p w14:paraId="3AEA80FE" w14:textId="77777777" w:rsidR="003D5B1E" w:rsidRPr="00A576EC" w:rsidRDefault="00104086">
            <w:pPr>
              <w:pStyle w:val="TableParagraph"/>
              <w:ind w:left="89" w:right="-15"/>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Human </w:t>
            </w:r>
            <w:proofErr w:type="spellStart"/>
            <w:r w:rsidRPr="00A576EC">
              <w:rPr>
                <w:rFonts w:asciiTheme="minorHAnsi" w:hAnsiTheme="minorHAnsi" w:cstheme="minorHAnsi"/>
                <w:sz w:val="24"/>
                <w:szCs w:val="24"/>
                <w:lang w:val="en-US"/>
              </w:rPr>
              <w:t>Ressources</w:t>
            </w:r>
            <w:proofErr w:type="spellEnd"/>
            <w:r w:rsidRPr="00A576EC">
              <w:rPr>
                <w:rFonts w:asciiTheme="minorHAnsi" w:hAnsiTheme="minorHAnsi" w:cstheme="minorHAnsi"/>
                <w:sz w:val="24"/>
                <w:szCs w:val="24"/>
                <w:lang w:val="en-US"/>
              </w:rPr>
              <w:t xml:space="preserve"> Manager</w:t>
            </w:r>
          </w:p>
        </w:tc>
      </w:tr>
      <w:tr w:rsidR="003D5B1E" w:rsidRPr="00A576EC" w14:paraId="1E655F1B" w14:textId="77777777">
        <w:trPr>
          <w:trHeight w:val="762"/>
        </w:trPr>
        <w:tc>
          <w:tcPr>
            <w:tcW w:w="2187" w:type="dxa"/>
          </w:tcPr>
          <w:p w14:paraId="6DB40EA9" w14:textId="77777777" w:rsidR="003D5B1E" w:rsidRPr="00A576EC" w:rsidRDefault="00104086">
            <w:pPr>
              <w:pStyle w:val="TableParagraph"/>
              <w:ind w:left="0"/>
              <w:rPr>
                <w:rFonts w:asciiTheme="minorHAnsi" w:hAnsiTheme="minorHAnsi" w:cstheme="minorHAnsi"/>
                <w:w w:val="70"/>
                <w:sz w:val="24"/>
                <w:szCs w:val="24"/>
                <w:lang w:val="en-US"/>
              </w:rPr>
            </w:pPr>
            <w:r w:rsidRPr="00A576EC">
              <w:rPr>
                <w:rFonts w:asciiTheme="minorHAnsi" w:hAnsiTheme="minorHAnsi" w:cstheme="minorHAnsi"/>
                <w:w w:val="70"/>
                <w:sz w:val="24"/>
                <w:szCs w:val="24"/>
                <w:lang w:val="en-US"/>
              </w:rPr>
              <w:t>CRDB BANK</w:t>
            </w:r>
          </w:p>
        </w:tc>
        <w:tc>
          <w:tcPr>
            <w:tcW w:w="3596" w:type="dxa"/>
          </w:tcPr>
          <w:p w14:paraId="2FA36AB9" w14:textId="77777777" w:rsidR="003D5B1E" w:rsidRPr="00A576EC" w:rsidRDefault="00104086">
            <w:pPr>
              <w:pStyle w:val="TableParagraph"/>
              <w:ind w:left="88"/>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Janvier 2024 a </w:t>
            </w:r>
            <w:proofErr w:type="spellStart"/>
            <w:r w:rsidRPr="00A576EC">
              <w:rPr>
                <w:rFonts w:asciiTheme="minorHAnsi" w:hAnsiTheme="minorHAnsi" w:cstheme="minorHAnsi"/>
                <w:sz w:val="24"/>
                <w:szCs w:val="24"/>
                <w:lang w:val="en-US"/>
              </w:rPr>
              <w:t>nos</w:t>
            </w:r>
            <w:proofErr w:type="spellEnd"/>
            <w:r w:rsidRPr="00A576EC">
              <w:rPr>
                <w:rFonts w:asciiTheme="minorHAnsi" w:hAnsiTheme="minorHAnsi" w:cstheme="minorHAnsi"/>
                <w:sz w:val="24"/>
                <w:szCs w:val="24"/>
                <w:lang w:val="en-US"/>
              </w:rPr>
              <w:t xml:space="preserve"> </w:t>
            </w:r>
            <w:proofErr w:type="spellStart"/>
            <w:r w:rsidRPr="00A576EC">
              <w:rPr>
                <w:rFonts w:asciiTheme="minorHAnsi" w:hAnsiTheme="minorHAnsi" w:cstheme="minorHAnsi"/>
                <w:sz w:val="24"/>
                <w:szCs w:val="24"/>
                <w:lang w:val="en-US"/>
              </w:rPr>
              <w:t>jours</w:t>
            </w:r>
            <w:proofErr w:type="spellEnd"/>
          </w:p>
        </w:tc>
        <w:tc>
          <w:tcPr>
            <w:tcW w:w="3836" w:type="dxa"/>
          </w:tcPr>
          <w:p w14:paraId="2B420277" w14:textId="77777777" w:rsidR="003D5B1E" w:rsidRPr="00A576EC" w:rsidRDefault="00104086">
            <w:pPr>
              <w:pStyle w:val="TableParagraph"/>
              <w:ind w:left="89" w:right="-15"/>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Human </w:t>
            </w:r>
            <w:proofErr w:type="spellStart"/>
            <w:r w:rsidRPr="00A576EC">
              <w:rPr>
                <w:rFonts w:asciiTheme="minorHAnsi" w:hAnsiTheme="minorHAnsi" w:cstheme="minorHAnsi"/>
                <w:sz w:val="24"/>
                <w:szCs w:val="24"/>
                <w:lang w:val="en-US"/>
              </w:rPr>
              <w:t>Ressources</w:t>
            </w:r>
            <w:proofErr w:type="spellEnd"/>
            <w:r w:rsidRPr="00A576EC">
              <w:rPr>
                <w:rFonts w:asciiTheme="minorHAnsi" w:hAnsiTheme="minorHAnsi" w:cstheme="minorHAnsi"/>
                <w:sz w:val="24"/>
                <w:szCs w:val="24"/>
                <w:lang w:val="en-US"/>
              </w:rPr>
              <w:t xml:space="preserve"> Manager</w:t>
            </w:r>
          </w:p>
        </w:tc>
      </w:tr>
      <w:tr w:rsidR="003D5B1E" w:rsidRPr="00A576EC" w14:paraId="28157052" w14:textId="77777777">
        <w:trPr>
          <w:trHeight w:val="762"/>
        </w:trPr>
        <w:tc>
          <w:tcPr>
            <w:tcW w:w="2187" w:type="dxa"/>
          </w:tcPr>
          <w:p w14:paraId="31FE5A6A" w14:textId="77777777" w:rsidR="003D5B1E" w:rsidRPr="00A576EC" w:rsidRDefault="00104086">
            <w:pPr>
              <w:pStyle w:val="TableParagraph"/>
              <w:rPr>
                <w:rFonts w:asciiTheme="minorHAnsi" w:hAnsiTheme="minorHAnsi" w:cstheme="minorHAnsi"/>
                <w:w w:val="70"/>
                <w:sz w:val="24"/>
                <w:szCs w:val="24"/>
                <w:lang w:val="en-US"/>
              </w:rPr>
            </w:pPr>
            <w:r w:rsidRPr="00A576EC">
              <w:rPr>
                <w:rFonts w:asciiTheme="minorHAnsi" w:hAnsiTheme="minorHAnsi" w:cstheme="minorHAnsi"/>
                <w:w w:val="70"/>
                <w:sz w:val="24"/>
                <w:szCs w:val="24"/>
                <w:lang w:val="en-US"/>
              </w:rPr>
              <w:t>FINBANK</w:t>
            </w:r>
          </w:p>
        </w:tc>
        <w:tc>
          <w:tcPr>
            <w:tcW w:w="3596" w:type="dxa"/>
          </w:tcPr>
          <w:p w14:paraId="05DF528D" w14:textId="77777777" w:rsidR="003D5B1E" w:rsidRPr="00A576EC" w:rsidRDefault="00104086">
            <w:pPr>
              <w:pStyle w:val="TableParagraph"/>
              <w:ind w:left="88"/>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Mai 2023 a </w:t>
            </w:r>
            <w:proofErr w:type="spellStart"/>
            <w:r w:rsidRPr="00A576EC">
              <w:rPr>
                <w:rFonts w:asciiTheme="minorHAnsi" w:hAnsiTheme="minorHAnsi" w:cstheme="minorHAnsi"/>
                <w:sz w:val="24"/>
                <w:szCs w:val="24"/>
                <w:lang w:val="en-US"/>
              </w:rPr>
              <w:t>nos</w:t>
            </w:r>
            <w:proofErr w:type="spellEnd"/>
            <w:r w:rsidRPr="00A576EC">
              <w:rPr>
                <w:rFonts w:asciiTheme="minorHAnsi" w:hAnsiTheme="minorHAnsi" w:cstheme="minorHAnsi"/>
                <w:sz w:val="24"/>
                <w:szCs w:val="24"/>
                <w:lang w:val="en-US"/>
              </w:rPr>
              <w:t xml:space="preserve"> </w:t>
            </w:r>
            <w:proofErr w:type="spellStart"/>
            <w:r w:rsidRPr="00A576EC">
              <w:rPr>
                <w:rFonts w:asciiTheme="minorHAnsi" w:hAnsiTheme="minorHAnsi" w:cstheme="minorHAnsi"/>
                <w:sz w:val="24"/>
                <w:szCs w:val="24"/>
                <w:lang w:val="en-US"/>
              </w:rPr>
              <w:t>jours</w:t>
            </w:r>
            <w:proofErr w:type="spellEnd"/>
          </w:p>
        </w:tc>
        <w:tc>
          <w:tcPr>
            <w:tcW w:w="3836" w:type="dxa"/>
          </w:tcPr>
          <w:p w14:paraId="636EADFB" w14:textId="77777777" w:rsidR="003D5B1E" w:rsidRPr="00A576EC" w:rsidRDefault="00104086">
            <w:pPr>
              <w:pStyle w:val="TableParagraph"/>
              <w:ind w:left="89" w:right="-15"/>
              <w:rPr>
                <w:rFonts w:asciiTheme="minorHAnsi" w:hAnsiTheme="minorHAnsi" w:cstheme="minorHAnsi"/>
                <w:sz w:val="24"/>
                <w:szCs w:val="24"/>
                <w:lang w:val="en-US"/>
              </w:rPr>
            </w:pPr>
            <w:r w:rsidRPr="00A576EC">
              <w:rPr>
                <w:rFonts w:asciiTheme="minorHAnsi" w:hAnsiTheme="minorHAnsi" w:cstheme="minorHAnsi"/>
                <w:sz w:val="24"/>
                <w:szCs w:val="24"/>
                <w:lang w:val="en-US"/>
              </w:rPr>
              <w:t>Managing Director</w:t>
            </w:r>
          </w:p>
        </w:tc>
      </w:tr>
      <w:tr w:rsidR="003D5B1E" w:rsidRPr="00A576EC" w14:paraId="2977A5A3" w14:textId="77777777">
        <w:trPr>
          <w:trHeight w:val="762"/>
        </w:trPr>
        <w:tc>
          <w:tcPr>
            <w:tcW w:w="2187" w:type="dxa"/>
          </w:tcPr>
          <w:p w14:paraId="5982B01C" w14:textId="77777777" w:rsidR="003D5B1E" w:rsidRPr="00A576EC" w:rsidRDefault="00104086">
            <w:pPr>
              <w:pStyle w:val="TableParagraph"/>
              <w:rPr>
                <w:rFonts w:asciiTheme="minorHAnsi" w:hAnsiTheme="minorHAnsi" w:cstheme="minorHAnsi"/>
                <w:w w:val="70"/>
                <w:sz w:val="24"/>
                <w:szCs w:val="24"/>
                <w:lang w:val="en-US"/>
              </w:rPr>
            </w:pPr>
            <w:r w:rsidRPr="00A576EC">
              <w:rPr>
                <w:rFonts w:asciiTheme="minorHAnsi" w:hAnsiTheme="minorHAnsi" w:cstheme="minorHAnsi"/>
                <w:w w:val="70"/>
                <w:sz w:val="24"/>
                <w:szCs w:val="24"/>
                <w:lang w:val="en-US"/>
              </w:rPr>
              <w:t>BNDE</w:t>
            </w:r>
          </w:p>
        </w:tc>
        <w:tc>
          <w:tcPr>
            <w:tcW w:w="3596" w:type="dxa"/>
          </w:tcPr>
          <w:p w14:paraId="05AB1677" w14:textId="77777777" w:rsidR="003D5B1E" w:rsidRPr="00A576EC" w:rsidRDefault="00104086">
            <w:pPr>
              <w:pStyle w:val="TableParagraph"/>
              <w:ind w:left="88"/>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Decembre 2023 a </w:t>
            </w:r>
            <w:proofErr w:type="spellStart"/>
            <w:r w:rsidRPr="00A576EC">
              <w:rPr>
                <w:rFonts w:asciiTheme="minorHAnsi" w:hAnsiTheme="minorHAnsi" w:cstheme="minorHAnsi"/>
                <w:sz w:val="24"/>
                <w:szCs w:val="24"/>
                <w:lang w:val="en-US"/>
              </w:rPr>
              <w:t>nos</w:t>
            </w:r>
            <w:proofErr w:type="spellEnd"/>
            <w:r w:rsidRPr="00A576EC">
              <w:rPr>
                <w:rFonts w:asciiTheme="minorHAnsi" w:hAnsiTheme="minorHAnsi" w:cstheme="minorHAnsi"/>
                <w:sz w:val="24"/>
                <w:szCs w:val="24"/>
                <w:lang w:val="en-US"/>
              </w:rPr>
              <w:t xml:space="preserve"> </w:t>
            </w:r>
            <w:proofErr w:type="spellStart"/>
            <w:r w:rsidRPr="00A576EC">
              <w:rPr>
                <w:rFonts w:asciiTheme="minorHAnsi" w:hAnsiTheme="minorHAnsi" w:cstheme="minorHAnsi"/>
                <w:sz w:val="24"/>
                <w:szCs w:val="24"/>
                <w:lang w:val="en-US"/>
              </w:rPr>
              <w:t>jours</w:t>
            </w:r>
            <w:proofErr w:type="spellEnd"/>
          </w:p>
        </w:tc>
        <w:tc>
          <w:tcPr>
            <w:tcW w:w="3836" w:type="dxa"/>
          </w:tcPr>
          <w:p w14:paraId="0F89831D" w14:textId="77777777" w:rsidR="003D5B1E" w:rsidRPr="00A576EC" w:rsidRDefault="00104086">
            <w:pPr>
              <w:pStyle w:val="TableParagraph"/>
              <w:ind w:left="89" w:right="-15"/>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Human </w:t>
            </w:r>
            <w:proofErr w:type="spellStart"/>
            <w:r w:rsidRPr="00A576EC">
              <w:rPr>
                <w:rFonts w:asciiTheme="minorHAnsi" w:hAnsiTheme="minorHAnsi" w:cstheme="minorHAnsi"/>
                <w:sz w:val="24"/>
                <w:szCs w:val="24"/>
                <w:lang w:val="en-US"/>
              </w:rPr>
              <w:t>Ressources</w:t>
            </w:r>
            <w:proofErr w:type="spellEnd"/>
            <w:r w:rsidRPr="00A576EC">
              <w:rPr>
                <w:rFonts w:asciiTheme="minorHAnsi" w:hAnsiTheme="minorHAnsi" w:cstheme="minorHAnsi"/>
                <w:sz w:val="24"/>
                <w:szCs w:val="24"/>
                <w:lang w:val="en-US"/>
              </w:rPr>
              <w:t xml:space="preserve"> Manager</w:t>
            </w:r>
          </w:p>
        </w:tc>
      </w:tr>
      <w:tr w:rsidR="003D5B1E" w:rsidRPr="00A576EC" w14:paraId="2F740B23" w14:textId="77777777">
        <w:trPr>
          <w:trHeight w:val="762"/>
        </w:trPr>
        <w:tc>
          <w:tcPr>
            <w:tcW w:w="2187" w:type="dxa"/>
          </w:tcPr>
          <w:p w14:paraId="6E1A173C" w14:textId="77777777" w:rsidR="003D5B1E" w:rsidRPr="00A576EC" w:rsidRDefault="00104086">
            <w:pPr>
              <w:pStyle w:val="TableParagraph"/>
              <w:rPr>
                <w:rFonts w:asciiTheme="minorHAnsi" w:hAnsiTheme="minorHAnsi" w:cstheme="minorHAnsi"/>
                <w:w w:val="70"/>
                <w:sz w:val="24"/>
                <w:szCs w:val="24"/>
                <w:lang w:val="en-US"/>
              </w:rPr>
            </w:pPr>
            <w:r w:rsidRPr="00A576EC">
              <w:rPr>
                <w:rFonts w:asciiTheme="minorHAnsi" w:hAnsiTheme="minorHAnsi" w:cstheme="minorHAnsi"/>
                <w:w w:val="70"/>
                <w:sz w:val="24"/>
                <w:szCs w:val="24"/>
                <w:lang w:val="en-US"/>
              </w:rPr>
              <w:t>BCAB</w:t>
            </w:r>
          </w:p>
        </w:tc>
        <w:tc>
          <w:tcPr>
            <w:tcW w:w="3596" w:type="dxa"/>
          </w:tcPr>
          <w:p w14:paraId="79FA3B66" w14:textId="77777777" w:rsidR="003D5B1E" w:rsidRPr="00A576EC" w:rsidRDefault="00104086">
            <w:pPr>
              <w:pStyle w:val="TableParagraph"/>
              <w:ind w:left="88"/>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Decembre 2023 a </w:t>
            </w:r>
            <w:proofErr w:type="spellStart"/>
            <w:r w:rsidRPr="00A576EC">
              <w:rPr>
                <w:rFonts w:asciiTheme="minorHAnsi" w:hAnsiTheme="minorHAnsi" w:cstheme="minorHAnsi"/>
                <w:sz w:val="24"/>
                <w:szCs w:val="24"/>
                <w:lang w:val="en-US"/>
              </w:rPr>
              <w:t>nos</w:t>
            </w:r>
            <w:proofErr w:type="spellEnd"/>
            <w:r w:rsidRPr="00A576EC">
              <w:rPr>
                <w:rFonts w:asciiTheme="minorHAnsi" w:hAnsiTheme="minorHAnsi" w:cstheme="minorHAnsi"/>
                <w:sz w:val="24"/>
                <w:szCs w:val="24"/>
                <w:lang w:val="en-US"/>
              </w:rPr>
              <w:t xml:space="preserve"> </w:t>
            </w:r>
            <w:proofErr w:type="spellStart"/>
            <w:r w:rsidRPr="00A576EC">
              <w:rPr>
                <w:rFonts w:asciiTheme="minorHAnsi" w:hAnsiTheme="minorHAnsi" w:cstheme="minorHAnsi"/>
                <w:sz w:val="24"/>
                <w:szCs w:val="24"/>
                <w:lang w:val="en-US"/>
              </w:rPr>
              <w:t>jours</w:t>
            </w:r>
            <w:proofErr w:type="spellEnd"/>
          </w:p>
        </w:tc>
        <w:tc>
          <w:tcPr>
            <w:tcW w:w="3836" w:type="dxa"/>
          </w:tcPr>
          <w:p w14:paraId="0FC5B9C2" w14:textId="77777777" w:rsidR="003D5B1E" w:rsidRPr="00A576EC" w:rsidRDefault="00104086">
            <w:pPr>
              <w:pStyle w:val="TableParagraph"/>
              <w:ind w:left="89" w:right="-15"/>
              <w:rPr>
                <w:rFonts w:asciiTheme="minorHAnsi" w:hAnsiTheme="minorHAnsi" w:cstheme="minorHAnsi"/>
                <w:sz w:val="24"/>
                <w:szCs w:val="24"/>
                <w:lang w:val="en-US"/>
              </w:rPr>
            </w:pPr>
            <w:r w:rsidRPr="00A576EC">
              <w:rPr>
                <w:rFonts w:asciiTheme="minorHAnsi" w:hAnsiTheme="minorHAnsi" w:cstheme="minorHAnsi"/>
                <w:sz w:val="24"/>
                <w:szCs w:val="24"/>
                <w:lang w:val="en-US"/>
              </w:rPr>
              <w:t>Managing Director</w:t>
            </w:r>
          </w:p>
        </w:tc>
      </w:tr>
      <w:tr w:rsidR="003D5B1E" w:rsidRPr="00A576EC" w14:paraId="5832139A" w14:textId="77777777">
        <w:trPr>
          <w:trHeight w:val="762"/>
        </w:trPr>
        <w:tc>
          <w:tcPr>
            <w:tcW w:w="2187" w:type="dxa"/>
          </w:tcPr>
          <w:p w14:paraId="11DC1862" w14:textId="77777777" w:rsidR="003D5B1E" w:rsidRPr="00A576EC" w:rsidRDefault="00104086">
            <w:pPr>
              <w:pStyle w:val="TableParagraph"/>
              <w:rPr>
                <w:rFonts w:asciiTheme="minorHAnsi" w:hAnsiTheme="minorHAnsi" w:cstheme="minorHAnsi"/>
                <w:w w:val="70"/>
                <w:sz w:val="24"/>
                <w:szCs w:val="24"/>
                <w:lang w:val="en-US"/>
              </w:rPr>
            </w:pPr>
            <w:proofErr w:type="spellStart"/>
            <w:r w:rsidRPr="00A576EC">
              <w:rPr>
                <w:rFonts w:asciiTheme="minorHAnsi" w:hAnsiTheme="minorHAnsi" w:cstheme="minorHAnsi"/>
                <w:w w:val="70"/>
                <w:sz w:val="24"/>
                <w:szCs w:val="24"/>
                <w:lang w:val="en-US"/>
              </w:rPr>
              <w:t>Kazoza</w:t>
            </w:r>
            <w:proofErr w:type="spellEnd"/>
            <w:r w:rsidRPr="00A576EC">
              <w:rPr>
                <w:rFonts w:asciiTheme="minorHAnsi" w:hAnsiTheme="minorHAnsi" w:cstheme="minorHAnsi"/>
                <w:w w:val="70"/>
                <w:sz w:val="24"/>
                <w:szCs w:val="24"/>
                <w:lang w:val="en-US"/>
              </w:rPr>
              <w:t xml:space="preserve"> Microfinance</w:t>
            </w:r>
          </w:p>
        </w:tc>
        <w:tc>
          <w:tcPr>
            <w:tcW w:w="3596" w:type="dxa"/>
          </w:tcPr>
          <w:p w14:paraId="43A012D6" w14:textId="77777777" w:rsidR="003D5B1E" w:rsidRPr="00A576EC" w:rsidRDefault="00104086">
            <w:pPr>
              <w:pStyle w:val="TableParagraph"/>
              <w:ind w:left="88"/>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Octobre 2023 a </w:t>
            </w:r>
            <w:proofErr w:type="spellStart"/>
            <w:r w:rsidRPr="00A576EC">
              <w:rPr>
                <w:rFonts w:asciiTheme="minorHAnsi" w:hAnsiTheme="minorHAnsi" w:cstheme="minorHAnsi"/>
                <w:sz w:val="24"/>
                <w:szCs w:val="24"/>
                <w:lang w:val="en-US"/>
              </w:rPr>
              <w:t>nos</w:t>
            </w:r>
            <w:proofErr w:type="spellEnd"/>
            <w:r w:rsidRPr="00A576EC">
              <w:rPr>
                <w:rFonts w:asciiTheme="minorHAnsi" w:hAnsiTheme="minorHAnsi" w:cstheme="minorHAnsi"/>
                <w:sz w:val="24"/>
                <w:szCs w:val="24"/>
                <w:lang w:val="en-US"/>
              </w:rPr>
              <w:t xml:space="preserve"> </w:t>
            </w:r>
            <w:proofErr w:type="spellStart"/>
            <w:r w:rsidRPr="00A576EC">
              <w:rPr>
                <w:rFonts w:asciiTheme="minorHAnsi" w:hAnsiTheme="minorHAnsi" w:cstheme="minorHAnsi"/>
                <w:sz w:val="24"/>
                <w:szCs w:val="24"/>
                <w:lang w:val="en-US"/>
              </w:rPr>
              <w:t>jours</w:t>
            </w:r>
            <w:proofErr w:type="spellEnd"/>
          </w:p>
        </w:tc>
        <w:tc>
          <w:tcPr>
            <w:tcW w:w="3836" w:type="dxa"/>
          </w:tcPr>
          <w:p w14:paraId="6EFF6E29" w14:textId="77777777" w:rsidR="003D5B1E" w:rsidRPr="00A576EC" w:rsidRDefault="00104086">
            <w:pPr>
              <w:pStyle w:val="TableParagraph"/>
              <w:ind w:left="89" w:right="-15"/>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Human </w:t>
            </w:r>
            <w:proofErr w:type="spellStart"/>
            <w:r w:rsidRPr="00A576EC">
              <w:rPr>
                <w:rFonts w:asciiTheme="minorHAnsi" w:hAnsiTheme="minorHAnsi" w:cstheme="minorHAnsi"/>
                <w:sz w:val="24"/>
                <w:szCs w:val="24"/>
                <w:lang w:val="en-US"/>
              </w:rPr>
              <w:t>Ressources</w:t>
            </w:r>
            <w:proofErr w:type="spellEnd"/>
            <w:r w:rsidRPr="00A576EC">
              <w:rPr>
                <w:rFonts w:asciiTheme="minorHAnsi" w:hAnsiTheme="minorHAnsi" w:cstheme="minorHAnsi"/>
                <w:sz w:val="24"/>
                <w:szCs w:val="24"/>
                <w:lang w:val="en-US"/>
              </w:rPr>
              <w:t xml:space="preserve"> Manager</w:t>
            </w:r>
          </w:p>
        </w:tc>
      </w:tr>
      <w:tr w:rsidR="003D5B1E" w:rsidRPr="00A576EC" w14:paraId="7E3BAC68" w14:textId="77777777">
        <w:trPr>
          <w:trHeight w:val="762"/>
        </w:trPr>
        <w:tc>
          <w:tcPr>
            <w:tcW w:w="2187" w:type="dxa"/>
          </w:tcPr>
          <w:p w14:paraId="1426ECC4" w14:textId="77777777" w:rsidR="003D5B1E" w:rsidRPr="00A576EC" w:rsidRDefault="00104086">
            <w:pPr>
              <w:pStyle w:val="TableParagraph"/>
              <w:rPr>
                <w:rFonts w:asciiTheme="minorHAnsi" w:hAnsiTheme="minorHAnsi" w:cstheme="minorHAnsi"/>
                <w:w w:val="70"/>
                <w:sz w:val="24"/>
                <w:szCs w:val="24"/>
                <w:lang w:val="en-US"/>
              </w:rPr>
            </w:pPr>
            <w:r w:rsidRPr="00A576EC">
              <w:rPr>
                <w:rFonts w:asciiTheme="minorHAnsi" w:hAnsiTheme="minorHAnsi" w:cstheme="minorHAnsi"/>
                <w:w w:val="70"/>
                <w:sz w:val="24"/>
                <w:szCs w:val="24"/>
                <w:lang w:val="en-US"/>
              </w:rPr>
              <w:t>City hill hotel</w:t>
            </w:r>
          </w:p>
        </w:tc>
        <w:tc>
          <w:tcPr>
            <w:tcW w:w="3596" w:type="dxa"/>
          </w:tcPr>
          <w:p w14:paraId="3455CB4F" w14:textId="77777777" w:rsidR="003D5B1E" w:rsidRPr="00A576EC" w:rsidRDefault="00104086">
            <w:pPr>
              <w:pStyle w:val="TableParagraph"/>
              <w:ind w:left="88"/>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Octobre 2023 a </w:t>
            </w:r>
            <w:proofErr w:type="spellStart"/>
            <w:r w:rsidRPr="00A576EC">
              <w:rPr>
                <w:rFonts w:asciiTheme="minorHAnsi" w:hAnsiTheme="minorHAnsi" w:cstheme="minorHAnsi"/>
                <w:sz w:val="24"/>
                <w:szCs w:val="24"/>
                <w:lang w:val="en-US"/>
              </w:rPr>
              <w:t>nos</w:t>
            </w:r>
            <w:proofErr w:type="spellEnd"/>
            <w:r w:rsidRPr="00A576EC">
              <w:rPr>
                <w:rFonts w:asciiTheme="minorHAnsi" w:hAnsiTheme="minorHAnsi" w:cstheme="minorHAnsi"/>
                <w:sz w:val="24"/>
                <w:szCs w:val="24"/>
                <w:lang w:val="en-US"/>
              </w:rPr>
              <w:t xml:space="preserve"> </w:t>
            </w:r>
            <w:proofErr w:type="spellStart"/>
            <w:r w:rsidRPr="00A576EC">
              <w:rPr>
                <w:rFonts w:asciiTheme="minorHAnsi" w:hAnsiTheme="minorHAnsi" w:cstheme="minorHAnsi"/>
                <w:sz w:val="24"/>
                <w:szCs w:val="24"/>
                <w:lang w:val="en-US"/>
              </w:rPr>
              <w:t>jours</w:t>
            </w:r>
            <w:proofErr w:type="spellEnd"/>
          </w:p>
        </w:tc>
        <w:tc>
          <w:tcPr>
            <w:tcW w:w="3836" w:type="dxa"/>
          </w:tcPr>
          <w:p w14:paraId="5A6560B3" w14:textId="77777777" w:rsidR="003D5B1E" w:rsidRPr="00A576EC" w:rsidRDefault="00104086">
            <w:pPr>
              <w:pStyle w:val="TableParagraph"/>
              <w:ind w:left="89" w:right="-15"/>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Human </w:t>
            </w:r>
            <w:proofErr w:type="spellStart"/>
            <w:r w:rsidRPr="00A576EC">
              <w:rPr>
                <w:rFonts w:asciiTheme="minorHAnsi" w:hAnsiTheme="minorHAnsi" w:cstheme="minorHAnsi"/>
                <w:sz w:val="24"/>
                <w:szCs w:val="24"/>
                <w:lang w:val="en-US"/>
              </w:rPr>
              <w:t>Ressources</w:t>
            </w:r>
            <w:proofErr w:type="spellEnd"/>
            <w:r w:rsidRPr="00A576EC">
              <w:rPr>
                <w:rFonts w:asciiTheme="minorHAnsi" w:hAnsiTheme="minorHAnsi" w:cstheme="minorHAnsi"/>
                <w:sz w:val="24"/>
                <w:szCs w:val="24"/>
                <w:lang w:val="en-US"/>
              </w:rPr>
              <w:t xml:space="preserve"> Manager</w:t>
            </w:r>
          </w:p>
        </w:tc>
      </w:tr>
      <w:tr w:rsidR="003D5B1E" w:rsidRPr="00A576EC" w14:paraId="54283A2D" w14:textId="77777777">
        <w:trPr>
          <w:trHeight w:val="762"/>
        </w:trPr>
        <w:tc>
          <w:tcPr>
            <w:tcW w:w="2187" w:type="dxa"/>
          </w:tcPr>
          <w:p w14:paraId="52521BE0" w14:textId="77777777" w:rsidR="003D5B1E" w:rsidRPr="00A576EC" w:rsidRDefault="00104086">
            <w:pPr>
              <w:pStyle w:val="TableParagraph"/>
              <w:rPr>
                <w:rFonts w:asciiTheme="minorHAnsi" w:hAnsiTheme="minorHAnsi" w:cstheme="minorHAnsi"/>
                <w:w w:val="70"/>
                <w:sz w:val="24"/>
                <w:szCs w:val="24"/>
                <w:lang w:val="en-US"/>
              </w:rPr>
            </w:pPr>
            <w:r w:rsidRPr="00A576EC">
              <w:rPr>
                <w:rFonts w:asciiTheme="minorHAnsi" w:hAnsiTheme="minorHAnsi" w:cstheme="minorHAnsi"/>
                <w:w w:val="70"/>
                <w:sz w:val="24"/>
                <w:szCs w:val="24"/>
                <w:lang w:val="en-US"/>
              </w:rPr>
              <w:t>ATRIUM</w:t>
            </w:r>
          </w:p>
        </w:tc>
        <w:tc>
          <w:tcPr>
            <w:tcW w:w="3596" w:type="dxa"/>
          </w:tcPr>
          <w:p w14:paraId="33043139" w14:textId="77777777" w:rsidR="003D5B1E" w:rsidRPr="00A576EC" w:rsidRDefault="00104086">
            <w:pPr>
              <w:pStyle w:val="TableParagraph"/>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Decembre 2023 a </w:t>
            </w:r>
            <w:proofErr w:type="spellStart"/>
            <w:r w:rsidRPr="00A576EC">
              <w:rPr>
                <w:rFonts w:asciiTheme="minorHAnsi" w:hAnsiTheme="minorHAnsi" w:cstheme="minorHAnsi"/>
                <w:sz w:val="24"/>
                <w:szCs w:val="24"/>
                <w:lang w:val="en-US"/>
              </w:rPr>
              <w:t>nos</w:t>
            </w:r>
            <w:proofErr w:type="spellEnd"/>
            <w:r w:rsidRPr="00A576EC">
              <w:rPr>
                <w:rFonts w:asciiTheme="minorHAnsi" w:hAnsiTheme="minorHAnsi" w:cstheme="minorHAnsi"/>
                <w:sz w:val="24"/>
                <w:szCs w:val="24"/>
                <w:lang w:val="en-US"/>
              </w:rPr>
              <w:t xml:space="preserve"> </w:t>
            </w:r>
            <w:proofErr w:type="spellStart"/>
            <w:r w:rsidRPr="00A576EC">
              <w:rPr>
                <w:rFonts w:asciiTheme="minorHAnsi" w:hAnsiTheme="minorHAnsi" w:cstheme="minorHAnsi"/>
                <w:sz w:val="24"/>
                <w:szCs w:val="24"/>
                <w:lang w:val="en-US"/>
              </w:rPr>
              <w:t>jours</w:t>
            </w:r>
            <w:proofErr w:type="spellEnd"/>
          </w:p>
        </w:tc>
        <w:tc>
          <w:tcPr>
            <w:tcW w:w="3836" w:type="dxa"/>
          </w:tcPr>
          <w:p w14:paraId="42E1312C" w14:textId="77777777" w:rsidR="003D5B1E" w:rsidRPr="00A576EC" w:rsidRDefault="00104086">
            <w:pPr>
              <w:pStyle w:val="TableParagraph"/>
              <w:ind w:left="89" w:right="-15"/>
              <w:rPr>
                <w:rFonts w:asciiTheme="minorHAnsi" w:hAnsiTheme="minorHAnsi" w:cstheme="minorHAnsi"/>
                <w:sz w:val="24"/>
                <w:szCs w:val="24"/>
                <w:lang w:val="en-US"/>
              </w:rPr>
            </w:pPr>
            <w:r w:rsidRPr="00A576EC">
              <w:rPr>
                <w:rFonts w:asciiTheme="minorHAnsi" w:hAnsiTheme="minorHAnsi" w:cstheme="minorHAnsi"/>
                <w:sz w:val="24"/>
                <w:szCs w:val="24"/>
                <w:lang w:val="en-US"/>
              </w:rPr>
              <w:t>Managing Director</w:t>
            </w:r>
          </w:p>
        </w:tc>
      </w:tr>
      <w:tr w:rsidR="003D5B1E" w:rsidRPr="00A576EC" w14:paraId="77625514" w14:textId="77777777">
        <w:trPr>
          <w:trHeight w:val="762"/>
        </w:trPr>
        <w:tc>
          <w:tcPr>
            <w:tcW w:w="2187" w:type="dxa"/>
          </w:tcPr>
          <w:p w14:paraId="264CBE58" w14:textId="77777777" w:rsidR="003D5B1E" w:rsidRPr="00A576EC" w:rsidRDefault="00104086">
            <w:pPr>
              <w:pStyle w:val="TableParagraph"/>
              <w:rPr>
                <w:rFonts w:asciiTheme="minorHAnsi" w:hAnsiTheme="minorHAnsi" w:cstheme="minorHAnsi"/>
                <w:w w:val="70"/>
                <w:sz w:val="24"/>
                <w:szCs w:val="24"/>
                <w:lang w:val="en-US"/>
              </w:rPr>
            </w:pPr>
            <w:r w:rsidRPr="00A576EC">
              <w:rPr>
                <w:rFonts w:asciiTheme="minorHAnsi" w:hAnsiTheme="minorHAnsi" w:cstheme="minorHAnsi"/>
                <w:w w:val="70"/>
                <w:sz w:val="24"/>
                <w:szCs w:val="24"/>
                <w:lang w:val="en-US"/>
              </w:rPr>
              <w:t>CBINET</w:t>
            </w:r>
          </w:p>
        </w:tc>
        <w:tc>
          <w:tcPr>
            <w:tcW w:w="3596" w:type="dxa"/>
          </w:tcPr>
          <w:p w14:paraId="692F0252" w14:textId="77777777" w:rsidR="003D5B1E" w:rsidRPr="00A576EC" w:rsidRDefault="00104086">
            <w:pPr>
              <w:pStyle w:val="TableParagraph"/>
              <w:ind w:left="88"/>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Janvier 2024 a </w:t>
            </w:r>
            <w:proofErr w:type="spellStart"/>
            <w:r w:rsidRPr="00A576EC">
              <w:rPr>
                <w:rFonts w:asciiTheme="minorHAnsi" w:hAnsiTheme="minorHAnsi" w:cstheme="minorHAnsi"/>
                <w:sz w:val="24"/>
                <w:szCs w:val="24"/>
                <w:lang w:val="en-US"/>
              </w:rPr>
              <w:t>nos</w:t>
            </w:r>
            <w:proofErr w:type="spellEnd"/>
            <w:r w:rsidRPr="00A576EC">
              <w:rPr>
                <w:rFonts w:asciiTheme="minorHAnsi" w:hAnsiTheme="minorHAnsi" w:cstheme="minorHAnsi"/>
                <w:sz w:val="24"/>
                <w:szCs w:val="24"/>
                <w:lang w:val="en-US"/>
              </w:rPr>
              <w:t xml:space="preserve"> </w:t>
            </w:r>
            <w:proofErr w:type="spellStart"/>
            <w:r w:rsidRPr="00A576EC">
              <w:rPr>
                <w:rFonts w:asciiTheme="minorHAnsi" w:hAnsiTheme="minorHAnsi" w:cstheme="minorHAnsi"/>
                <w:sz w:val="24"/>
                <w:szCs w:val="24"/>
                <w:lang w:val="en-US"/>
              </w:rPr>
              <w:t>jours</w:t>
            </w:r>
            <w:proofErr w:type="spellEnd"/>
          </w:p>
        </w:tc>
        <w:tc>
          <w:tcPr>
            <w:tcW w:w="3836" w:type="dxa"/>
          </w:tcPr>
          <w:p w14:paraId="4B78E126" w14:textId="77777777" w:rsidR="003D5B1E" w:rsidRPr="00A576EC" w:rsidRDefault="00104086">
            <w:pPr>
              <w:pStyle w:val="TableParagraph"/>
              <w:ind w:left="89" w:right="-15"/>
              <w:rPr>
                <w:rFonts w:asciiTheme="minorHAnsi" w:hAnsiTheme="minorHAnsi" w:cstheme="minorHAnsi"/>
                <w:sz w:val="24"/>
                <w:szCs w:val="24"/>
                <w:lang w:val="en-US"/>
              </w:rPr>
            </w:pPr>
            <w:r w:rsidRPr="00A576EC">
              <w:rPr>
                <w:rFonts w:asciiTheme="minorHAnsi" w:hAnsiTheme="minorHAnsi" w:cstheme="minorHAnsi"/>
                <w:sz w:val="24"/>
                <w:szCs w:val="24"/>
                <w:lang w:val="en-US"/>
              </w:rPr>
              <w:t>Commercial director</w:t>
            </w:r>
          </w:p>
        </w:tc>
      </w:tr>
      <w:tr w:rsidR="003D5B1E" w:rsidRPr="00A576EC" w14:paraId="4E37A7A8" w14:textId="77777777">
        <w:trPr>
          <w:trHeight w:val="775"/>
        </w:trPr>
        <w:tc>
          <w:tcPr>
            <w:tcW w:w="2187" w:type="dxa"/>
          </w:tcPr>
          <w:p w14:paraId="1266DE26" w14:textId="77777777" w:rsidR="003D5B1E" w:rsidRPr="00A576EC" w:rsidRDefault="00104086">
            <w:pPr>
              <w:pStyle w:val="TableParagraph"/>
              <w:rPr>
                <w:rFonts w:asciiTheme="minorHAnsi" w:hAnsiTheme="minorHAnsi" w:cstheme="minorHAnsi"/>
                <w:w w:val="70"/>
                <w:sz w:val="24"/>
                <w:szCs w:val="24"/>
                <w:lang w:val="en-US"/>
              </w:rPr>
            </w:pPr>
            <w:r w:rsidRPr="00A576EC">
              <w:rPr>
                <w:rFonts w:asciiTheme="minorHAnsi" w:hAnsiTheme="minorHAnsi" w:cstheme="minorHAnsi"/>
                <w:w w:val="70"/>
                <w:sz w:val="24"/>
                <w:szCs w:val="24"/>
                <w:lang w:val="en-US"/>
              </w:rPr>
              <w:t>Sunstone Beach</w:t>
            </w:r>
          </w:p>
        </w:tc>
        <w:tc>
          <w:tcPr>
            <w:tcW w:w="3596" w:type="dxa"/>
          </w:tcPr>
          <w:p w14:paraId="0F651147" w14:textId="77777777" w:rsidR="003D5B1E" w:rsidRPr="00A576EC" w:rsidRDefault="00104086">
            <w:pPr>
              <w:pStyle w:val="TableParagraph"/>
              <w:ind w:left="88"/>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Octobre 2023 a </w:t>
            </w:r>
            <w:proofErr w:type="spellStart"/>
            <w:r w:rsidRPr="00A576EC">
              <w:rPr>
                <w:rFonts w:asciiTheme="minorHAnsi" w:hAnsiTheme="minorHAnsi" w:cstheme="minorHAnsi"/>
                <w:sz w:val="24"/>
                <w:szCs w:val="24"/>
                <w:lang w:val="en-US"/>
              </w:rPr>
              <w:t>nos</w:t>
            </w:r>
            <w:proofErr w:type="spellEnd"/>
            <w:r w:rsidRPr="00A576EC">
              <w:rPr>
                <w:rFonts w:asciiTheme="minorHAnsi" w:hAnsiTheme="minorHAnsi" w:cstheme="minorHAnsi"/>
                <w:sz w:val="24"/>
                <w:szCs w:val="24"/>
                <w:lang w:val="en-US"/>
              </w:rPr>
              <w:t xml:space="preserve"> </w:t>
            </w:r>
            <w:proofErr w:type="spellStart"/>
            <w:r w:rsidRPr="00A576EC">
              <w:rPr>
                <w:rFonts w:asciiTheme="minorHAnsi" w:hAnsiTheme="minorHAnsi" w:cstheme="minorHAnsi"/>
                <w:sz w:val="24"/>
                <w:szCs w:val="24"/>
                <w:lang w:val="en-US"/>
              </w:rPr>
              <w:t>jours</w:t>
            </w:r>
            <w:proofErr w:type="spellEnd"/>
          </w:p>
        </w:tc>
        <w:tc>
          <w:tcPr>
            <w:tcW w:w="3836" w:type="dxa"/>
          </w:tcPr>
          <w:p w14:paraId="3354907C" w14:textId="77777777" w:rsidR="003D5B1E" w:rsidRPr="00A576EC" w:rsidRDefault="00104086">
            <w:pPr>
              <w:pStyle w:val="TableParagraph"/>
              <w:ind w:left="89" w:right="-15"/>
              <w:rPr>
                <w:rFonts w:asciiTheme="minorHAnsi" w:hAnsiTheme="minorHAnsi" w:cstheme="minorHAnsi"/>
                <w:sz w:val="24"/>
                <w:szCs w:val="24"/>
                <w:lang w:val="en-US"/>
              </w:rPr>
            </w:pPr>
            <w:r w:rsidRPr="00A576EC">
              <w:rPr>
                <w:rFonts w:asciiTheme="minorHAnsi" w:hAnsiTheme="minorHAnsi" w:cstheme="minorHAnsi"/>
                <w:sz w:val="24"/>
                <w:szCs w:val="24"/>
                <w:lang w:val="en-US"/>
              </w:rPr>
              <w:t>Managing Director</w:t>
            </w:r>
          </w:p>
        </w:tc>
      </w:tr>
    </w:tbl>
    <w:p w14:paraId="4827C43A" w14:textId="77777777" w:rsidR="003D5B1E" w:rsidRPr="00A576EC" w:rsidRDefault="003D5B1E">
      <w:pPr>
        <w:rPr>
          <w:rFonts w:asciiTheme="minorHAnsi" w:hAnsiTheme="minorHAnsi" w:cstheme="minorHAnsi"/>
          <w:sz w:val="24"/>
          <w:szCs w:val="24"/>
        </w:rPr>
        <w:sectPr w:rsidR="003D5B1E" w:rsidRPr="00A576EC">
          <w:pgSz w:w="11930" w:h="16860"/>
          <w:pgMar w:top="1480" w:right="800" w:bottom="1380" w:left="1220" w:header="0" w:footer="1186" w:gutter="0"/>
          <w:cols w:space="720"/>
        </w:sectPr>
      </w:pPr>
    </w:p>
    <w:p w14:paraId="389FCA00" w14:textId="413AA7ED" w:rsidR="003D5B1E" w:rsidRPr="00A576EC" w:rsidRDefault="00104086">
      <w:pPr>
        <w:pStyle w:val="Titre2"/>
        <w:tabs>
          <w:tab w:val="left" w:pos="2870"/>
        </w:tabs>
        <w:spacing w:before="71"/>
        <w:ind w:left="0" w:firstLineChars="150" w:firstLine="361"/>
        <w:rPr>
          <w:rFonts w:asciiTheme="minorHAnsi" w:hAnsiTheme="minorHAnsi" w:cstheme="minorHAnsi"/>
        </w:rPr>
      </w:pPr>
      <w:bookmarkStart w:id="2" w:name="_TOC_250004"/>
      <w:r w:rsidRPr="00A576EC">
        <w:rPr>
          <w:rFonts w:asciiTheme="minorHAnsi" w:hAnsiTheme="minorHAnsi" w:cstheme="minorHAnsi"/>
        </w:rPr>
        <w:lastRenderedPageBreak/>
        <w:t>L</w:t>
      </w:r>
      <w:r w:rsidR="001D2F06" w:rsidRPr="00A576EC">
        <w:rPr>
          <w:rFonts w:asciiTheme="minorHAnsi" w:hAnsiTheme="minorHAnsi" w:cstheme="minorHAnsi"/>
        </w:rPr>
        <w:t>ES CAPACITES EN RESSOURCES HUMAINS.</w:t>
      </w:r>
      <w:bookmarkEnd w:id="2"/>
    </w:p>
    <w:p w14:paraId="65152F2D" w14:textId="77777777" w:rsidR="003D5B1E" w:rsidRPr="00A576EC" w:rsidRDefault="00104086">
      <w:pPr>
        <w:pStyle w:val="Corpsdetexte"/>
        <w:spacing w:before="5"/>
        <w:rPr>
          <w:rFonts w:asciiTheme="minorHAnsi" w:hAnsiTheme="minorHAnsi" w:cstheme="minorHAnsi"/>
          <w:b/>
        </w:rPr>
      </w:pPr>
      <w:r w:rsidRPr="00A576EC">
        <w:rPr>
          <w:rFonts w:asciiTheme="minorHAnsi" w:hAnsiTheme="minorHAnsi" w:cstheme="minorHAnsi"/>
          <w:noProof/>
        </w:rPr>
        <mc:AlternateContent>
          <mc:Choice Requires="wps">
            <w:drawing>
              <wp:anchor distT="0" distB="0" distL="0" distR="0" simplePos="0" relativeHeight="251657216" behindDoc="1" locked="0" layoutInCell="1" allowOverlap="1" wp14:anchorId="1F8F5B7D" wp14:editId="59B59197">
                <wp:simplePos x="0" y="0"/>
                <wp:positionH relativeFrom="page">
                  <wp:posOffset>1060450</wp:posOffset>
                </wp:positionH>
                <wp:positionV relativeFrom="paragraph">
                  <wp:posOffset>110490</wp:posOffset>
                </wp:positionV>
                <wp:extent cx="5438775" cy="45085"/>
                <wp:effectExtent l="0" t="0" r="0" b="0"/>
                <wp:wrapTopAndBottom/>
                <wp:docPr id="6" name="Graphic 6"/>
                <wp:cNvGraphicFramePr/>
                <a:graphic xmlns:a="http://schemas.openxmlformats.org/drawingml/2006/main">
                  <a:graphicData uri="http://schemas.microsoft.com/office/word/2010/wordprocessingShape">
                    <wps:wsp>
                      <wps:cNvSpPr/>
                      <wps:spPr>
                        <a:xfrm>
                          <a:off x="0" y="0"/>
                          <a:ext cx="5438775" cy="45085"/>
                        </a:xfrm>
                        <a:custGeom>
                          <a:avLst/>
                          <a:gdLst/>
                          <a:ahLst/>
                          <a:cxnLst/>
                          <a:rect l="l" t="t" r="r" b="b"/>
                          <a:pathLst>
                            <a:path w="5438775" h="45085">
                              <a:moveTo>
                                <a:pt x="5438775" y="0"/>
                              </a:moveTo>
                              <a:lnTo>
                                <a:pt x="0" y="0"/>
                              </a:lnTo>
                              <a:lnTo>
                                <a:pt x="0" y="45084"/>
                              </a:lnTo>
                              <a:lnTo>
                                <a:pt x="5438775" y="45084"/>
                              </a:lnTo>
                              <a:lnTo>
                                <a:pt x="5438775" y="0"/>
                              </a:lnTo>
                              <a:close/>
                            </a:path>
                          </a:pathLst>
                        </a:custGeom>
                        <a:solidFill>
                          <a:srgbClr val="00AE50"/>
                        </a:solidFill>
                      </wps:spPr>
                      <wps:bodyPr wrap="square" lIns="0" tIns="0" rIns="0" bIns="0" rtlCol="0">
                        <a:noAutofit/>
                      </wps:bodyPr>
                    </wps:wsp>
                  </a:graphicData>
                </a:graphic>
              </wp:anchor>
            </w:drawing>
          </mc:Choice>
          <mc:Fallback>
            <w:pict>
              <v:shape w14:anchorId="1AE16275" id="Graphic 6" o:spid="_x0000_s1026" style="position:absolute;margin-left:83.5pt;margin-top:8.7pt;width:428.25pt;height:3.55pt;z-index:-251659264;visibility:visible;mso-wrap-style:square;mso-wrap-distance-left:0;mso-wrap-distance-top:0;mso-wrap-distance-right:0;mso-wrap-distance-bottom:0;mso-position-horizontal:absolute;mso-position-horizontal-relative:page;mso-position-vertical:absolute;mso-position-vertical-relative:text;v-text-anchor:top" coordsize="5438775,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" path="m5438775,l,,,45084r5438775,l5438775,xe" fillcolor="#00ae50" stroked="f">
                <v:path arrowok="t"/>
                <w10:wrap type="topAndBottom" anchorx="page"/>
              </v:shape>
            </w:pict>
          </mc:Fallback>
        </mc:AlternateContent>
      </w:r>
    </w:p>
    <w:p w14:paraId="78BFAEA1" w14:textId="77777777" w:rsidR="003D5B1E" w:rsidRPr="00A576EC" w:rsidRDefault="003D5B1E">
      <w:pPr>
        <w:pStyle w:val="Corpsdetexte"/>
        <w:spacing w:before="38"/>
        <w:rPr>
          <w:rFonts w:asciiTheme="minorHAnsi" w:hAnsiTheme="minorHAnsi" w:cstheme="minorHAnsi"/>
          <w:b/>
        </w:rPr>
      </w:pPr>
    </w:p>
    <w:p w14:paraId="6C9B5C28" w14:textId="77777777" w:rsidR="003D5B1E" w:rsidRPr="00A576EC" w:rsidRDefault="00104086">
      <w:pPr>
        <w:ind w:left="119"/>
        <w:jc w:val="both"/>
        <w:rPr>
          <w:rFonts w:asciiTheme="minorHAnsi" w:hAnsiTheme="minorHAnsi" w:cstheme="minorHAnsi"/>
          <w:b/>
          <w:sz w:val="24"/>
          <w:szCs w:val="24"/>
        </w:rPr>
      </w:pPr>
      <w:r w:rsidRPr="00A576EC">
        <w:rPr>
          <w:rFonts w:asciiTheme="minorHAnsi" w:hAnsiTheme="minorHAnsi" w:cstheme="minorHAnsi"/>
          <w:b/>
          <w:sz w:val="24"/>
          <w:szCs w:val="24"/>
        </w:rPr>
        <w:t>Gestion</w:t>
      </w:r>
      <w:r w:rsidRPr="00A576EC">
        <w:rPr>
          <w:rFonts w:asciiTheme="minorHAnsi" w:hAnsiTheme="minorHAnsi" w:cstheme="minorHAnsi"/>
          <w:b/>
          <w:spacing w:val="-7"/>
          <w:sz w:val="24"/>
          <w:szCs w:val="24"/>
        </w:rPr>
        <w:t xml:space="preserve"> </w:t>
      </w:r>
      <w:r w:rsidRPr="00A576EC">
        <w:rPr>
          <w:rFonts w:asciiTheme="minorHAnsi" w:hAnsiTheme="minorHAnsi" w:cstheme="minorHAnsi"/>
          <w:b/>
          <w:sz w:val="24"/>
          <w:szCs w:val="24"/>
        </w:rPr>
        <w:t>du</w:t>
      </w:r>
      <w:r w:rsidRPr="00A576EC">
        <w:rPr>
          <w:rFonts w:asciiTheme="minorHAnsi" w:hAnsiTheme="minorHAnsi" w:cstheme="minorHAnsi"/>
          <w:b/>
          <w:spacing w:val="-6"/>
          <w:sz w:val="24"/>
          <w:szCs w:val="24"/>
        </w:rPr>
        <w:t xml:space="preserve"> </w:t>
      </w:r>
      <w:r w:rsidRPr="00A576EC">
        <w:rPr>
          <w:rFonts w:asciiTheme="minorHAnsi" w:hAnsiTheme="minorHAnsi" w:cstheme="minorHAnsi"/>
          <w:b/>
          <w:sz w:val="24"/>
          <w:szCs w:val="24"/>
        </w:rPr>
        <w:t>personnel</w:t>
      </w:r>
      <w:r w:rsidRPr="00A576EC">
        <w:rPr>
          <w:rFonts w:asciiTheme="minorHAnsi" w:hAnsiTheme="minorHAnsi" w:cstheme="minorHAnsi"/>
          <w:b/>
          <w:spacing w:val="-6"/>
          <w:sz w:val="24"/>
          <w:szCs w:val="24"/>
        </w:rPr>
        <w:t xml:space="preserve"> </w:t>
      </w:r>
      <w:r w:rsidRPr="00A576EC">
        <w:rPr>
          <w:rFonts w:asciiTheme="minorHAnsi" w:hAnsiTheme="minorHAnsi" w:cstheme="minorHAnsi"/>
          <w:b/>
          <w:spacing w:val="-2"/>
          <w:sz w:val="24"/>
          <w:szCs w:val="24"/>
        </w:rPr>
        <w:t>externalisé</w:t>
      </w:r>
    </w:p>
    <w:p w14:paraId="1F2B6C89" w14:textId="77777777" w:rsidR="003D5B1E" w:rsidRPr="00A576EC" w:rsidRDefault="00104086">
      <w:pPr>
        <w:pStyle w:val="Corpsdetexte"/>
        <w:spacing w:before="284" w:line="276" w:lineRule="auto"/>
        <w:ind w:left="119" w:right="498"/>
        <w:jc w:val="both"/>
        <w:rPr>
          <w:rFonts w:asciiTheme="minorHAnsi" w:hAnsiTheme="minorHAnsi" w:cstheme="minorHAnsi"/>
        </w:rPr>
      </w:pPr>
      <w:r w:rsidRPr="00A576EC">
        <w:rPr>
          <w:rFonts w:asciiTheme="minorHAnsi" w:hAnsiTheme="minorHAnsi" w:cstheme="minorHAnsi"/>
        </w:rPr>
        <w:t>Nous sommes spécialisés dans le placement et la gestion du personnel externalisé et/ou intérimaire. De nombreuses entreprises rencontrent des problèmes</w:t>
      </w:r>
      <w:r w:rsidRPr="00A576EC">
        <w:rPr>
          <w:rFonts w:asciiTheme="minorHAnsi" w:hAnsiTheme="minorHAnsi" w:cstheme="minorHAnsi"/>
          <w:spacing w:val="-4"/>
        </w:rPr>
        <w:t xml:space="preserve"> </w:t>
      </w:r>
      <w:r w:rsidRPr="00A576EC">
        <w:rPr>
          <w:rFonts w:asciiTheme="minorHAnsi" w:hAnsiTheme="minorHAnsi" w:cstheme="minorHAnsi"/>
        </w:rPr>
        <w:t>de</w:t>
      </w:r>
      <w:r w:rsidRPr="00A576EC">
        <w:rPr>
          <w:rFonts w:asciiTheme="minorHAnsi" w:hAnsiTheme="minorHAnsi" w:cstheme="minorHAnsi"/>
          <w:spacing w:val="-4"/>
        </w:rPr>
        <w:t xml:space="preserve"> </w:t>
      </w:r>
      <w:r w:rsidRPr="00A576EC">
        <w:rPr>
          <w:rFonts w:asciiTheme="minorHAnsi" w:hAnsiTheme="minorHAnsi" w:cstheme="minorHAnsi"/>
        </w:rPr>
        <w:t>gestion</w:t>
      </w:r>
      <w:r w:rsidRPr="00A576EC">
        <w:rPr>
          <w:rFonts w:asciiTheme="minorHAnsi" w:hAnsiTheme="minorHAnsi" w:cstheme="minorHAnsi"/>
          <w:spacing w:val="-4"/>
        </w:rPr>
        <w:t xml:space="preserve"> </w:t>
      </w:r>
      <w:r w:rsidRPr="00A576EC">
        <w:rPr>
          <w:rFonts w:asciiTheme="minorHAnsi" w:hAnsiTheme="minorHAnsi" w:cstheme="minorHAnsi"/>
        </w:rPr>
        <w:t>d’un</w:t>
      </w:r>
      <w:r w:rsidRPr="00A576EC">
        <w:rPr>
          <w:rFonts w:asciiTheme="minorHAnsi" w:hAnsiTheme="minorHAnsi" w:cstheme="minorHAnsi"/>
          <w:spacing w:val="-4"/>
        </w:rPr>
        <w:t xml:space="preserve"> </w:t>
      </w:r>
      <w:r w:rsidRPr="00A576EC">
        <w:rPr>
          <w:rFonts w:asciiTheme="minorHAnsi" w:hAnsiTheme="minorHAnsi" w:cstheme="minorHAnsi"/>
        </w:rPr>
        <w:t>personnel</w:t>
      </w:r>
      <w:r w:rsidRPr="00A576EC">
        <w:rPr>
          <w:rFonts w:asciiTheme="minorHAnsi" w:hAnsiTheme="minorHAnsi" w:cstheme="minorHAnsi"/>
          <w:spacing w:val="-5"/>
        </w:rPr>
        <w:t xml:space="preserve"> </w:t>
      </w:r>
      <w:r w:rsidRPr="00A576EC">
        <w:rPr>
          <w:rFonts w:asciiTheme="minorHAnsi" w:hAnsiTheme="minorHAnsi" w:cstheme="minorHAnsi"/>
        </w:rPr>
        <w:t>pléthorique</w:t>
      </w:r>
      <w:r w:rsidRPr="00A576EC">
        <w:rPr>
          <w:rFonts w:asciiTheme="minorHAnsi" w:hAnsiTheme="minorHAnsi" w:cstheme="minorHAnsi"/>
          <w:spacing w:val="-4"/>
        </w:rPr>
        <w:t xml:space="preserve"> </w:t>
      </w:r>
      <w:r w:rsidRPr="00A576EC">
        <w:rPr>
          <w:rFonts w:asciiTheme="minorHAnsi" w:hAnsiTheme="minorHAnsi" w:cstheme="minorHAnsi"/>
        </w:rPr>
        <w:t>parfois</w:t>
      </w:r>
      <w:r w:rsidRPr="00A576EC">
        <w:rPr>
          <w:rFonts w:asciiTheme="minorHAnsi" w:hAnsiTheme="minorHAnsi" w:cstheme="minorHAnsi"/>
          <w:spacing w:val="-4"/>
        </w:rPr>
        <w:t xml:space="preserve"> </w:t>
      </w:r>
      <w:r w:rsidRPr="00A576EC">
        <w:rPr>
          <w:rFonts w:asciiTheme="minorHAnsi" w:hAnsiTheme="minorHAnsi" w:cstheme="minorHAnsi"/>
        </w:rPr>
        <w:t>même,</w:t>
      </w:r>
      <w:r w:rsidRPr="00A576EC">
        <w:rPr>
          <w:rFonts w:asciiTheme="minorHAnsi" w:hAnsiTheme="minorHAnsi" w:cstheme="minorHAnsi"/>
          <w:spacing w:val="-6"/>
        </w:rPr>
        <w:t xml:space="preserve"> </w:t>
      </w:r>
      <w:r w:rsidRPr="00A576EC">
        <w:rPr>
          <w:rFonts w:asciiTheme="minorHAnsi" w:hAnsiTheme="minorHAnsi" w:cstheme="minorHAnsi"/>
        </w:rPr>
        <w:t>sans</w:t>
      </w:r>
      <w:r w:rsidRPr="00A576EC">
        <w:rPr>
          <w:rFonts w:asciiTheme="minorHAnsi" w:hAnsiTheme="minorHAnsi" w:cstheme="minorHAnsi"/>
          <w:spacing w:val="-4"/>
        </w:rPr>
        <w:t xml:space="preserve"> </w:t>
      </w:r>
      <w:r w:rsidRPr="00A576EC">
        <w:rPr>
          <w:rFonts w:asciiTheme="minorHAnsi" w:hAnsiTheme="minorHAnsi" w:cstheme="minorHAnsi"/>
        </w:rPr>
        <w:t xml:space="preserve">grande </w:t>
      </w:r>
      <w:r w:rsidRPr="00A576EC">
        <w:rPr>
          <w:rFonts w:asciiTheme="minorHAnsi" w:hAnsiTheme="minorHAnsi" w:cstheme="minorHAnsi"/>
          <w:spacing w:val="-4"/>
        </w:rPr>
        <w:t>valeur</w:t>
      </w:r>
      <w:r w:rsidRPr="00A576EC">
        <w:rPr>
          <w:rFonts w:asciiTheme="minorHAnsi" w:hAnsiTheme="minorHAnsi" w:cstheme="minorHAnsi"/>
          <w:spacing w:val="-15"/>
        </w:rPr>
        <w:t xml:space="preserve"> </w:t>
      </w:r>
      <w:r w:rsidRPr="00A576EC">
        <w:rPr>
          <w:rFonts w:asciiTheme="minorHAnsi" w:hAnsiTheme="minorHAnsi" w:cstheme="minorHAnsi"/>
          <w:spacing w:val="-4"/>
        </w:rPr>
        <w:t>ajoutée</w:t>
      </w:r>
      <w:r w:rsidRPr="00A576EC">
        <w:rPr>
          <w:rFonts w:asciiTheme="minorHAnsi" w:hAnsiTheme="minorHAnsi" w:cstheme="minorHAnsi"/>
          <w:spacing w:val="-15"/>
        </w:rPr>
        <w:t xml:space="preserve"> </w:t>
      </w:r>
      <w:r w:rsidRPr="00A576EC">
        <w:rPr>
          <w:rFonts w:asciiTheme="minorHAnsi" w:hAnsiTheme="minorHAnsi" w:cstheme="minorHAnsi"/>
          <w:spacing w:val="-4"/>
        </w:rPr>
        <w:t>sur</w:t>
      </w:r>
      <w:r w:rsidRPr="00A576EC">
        <w:rPr>
          <w:rFonts w:asciiTheme="minorHAnsi" w:hAnsiTheme="minorHAnsi" w:cstheme="minorHAnsi"/>
          <w:spacing w:val="-15"/>
        </w:rPr>
        <w:t xml:space="preserve"> </w:t>
      </w:r>
      <w:r w:rsidRPr="00A576EC">
        <w:rPr>
          <w:rFonts w:asciiTheme="minorHAnsi" w:hAnsiTheme="minorHAnsi" w:cstheme="minorHAnsi"/>
          <w:spacing w:val="-4"/>
        </w:rPr>
        <w:t>les</w:t>
      </w:r>
      <w:r w:rsidRPr="00A576EC">
        <w:rPr>
          <w:rFonts w:asciiTheme="minorHAnsi" w:hAnsiTheme="minorHAnsi" w:cstheme="minorHAnsi"/>
          <w:spacing w:val="-15"/>
        </w:rPr>
        <w:t xml:space="preserve"> </w:t>
      </w:r>
      <w:r w:rsidRPr="00A576EC">
        <w:rPr>
          <w:rFonts w:asciiTheme="minorHAnsi" w:hAnsiTheme="minorHAnsi" w:cstheme="minorHAnsi"/>
          <w:spacing w:val="-4"/>
        </w:rPr>
        <w:t>activités</w:t>
      </w:r>
      <w:r w:rsidRPr="00A576EC">
        <w:rPr>
          <w:rFonts w:asciiTheme="minorHAnsi" w:hAnsiTheme="minorHAnsi" w:cstheme="minorHAnsi"/>
          <w:spacing w:val="-15"/>
        </w:rPr>
        <w:t xml:space="preserve"> </w:t>
      </w:r>
      <w:r w:rsidRPr="00A576EC">
        <w:rPr>
          <w:rFonts w:asciiTheme="minorHAnsi" w:hAnsiTheme="minorHAnsi" w:cstheme="minorHAnsi"/>
          <w:spacing w:val="-4"/>
        </w:rPr>
        <w:t>primordiales</w:t>
      </w:r>
      <w:r w:rsidRPr="00A576EC">
        <w:rPr>
          <w:rFonts w:asciiTheme="minorHAnsi" w:hAnsiTheme="minorHAnsi" w:cstheme="minorHAnsi"/>
          <w:spacing w:val="-15"/>
        </w:rPr>
        <w:t xml:space="preserve"> </w:t>
      </w:r>
      <w:r w:rsidRPr="00A576EC">
        <w:rPr>
          <w:rFonts w:asciiTheme="minorHAnsi" w:hAnsiTheme="minorHAnsi" w:cstheme="minorHAnsi"/>
          <w:spacing w:val="-4"/>
        </w:rPr>
        <w:t>des</w:t>
      </w:r>
      <w:r w:rsidRPr="00A576EC">
        <w:rPr>
          <w:rFonts w:asciiTheme="minorHAnsi" w:hAnsiTheme="minorHAnsi" w:cstheme="minorHAnsi"/>
          <w:spacing w:val="-15"/>
        </w:rPr>
        <w:t xml:space="preserve"> </w:t>
      </w:r>
      <w:r w:rsidRPr="00A576EC">
        <w:rPr>
          <w:rFonts w:asciiTheme="minorHAnsi" w:hAnsiTheme="minorHAnsi" w:cstheme="minorHAnsi"/>
          <w:spacing w:val="-4"/>
        </w:rPr>
        <w:t>entreprises.</w:t>
      </w:r>
      <w:r w:rsidRPr="00A576EC">
        <w:rPr>
          <w:rFonts w:asciiTheme="minorHAnsi" w:hAnsiTheme="minorHAnsi" w:cstheme="minorHAnsi"/>
          <w:spacing w:val="-17"/>
        </w:rPr>
        <w:t xml:space="preserve"> </w:t>
      </w:r>
      <w:r w:rsidRPr="00A576EC">
        <w:rPr>
          <w:rFonts w:asciiTheme="minorHAnsi" w:hAnsiTheme="minorHAnsi" w:cstheme="minorHAnsi"/>
          <w:spacing w:val="-4"/>
        </w:rPr>
        <w:t>Notre</w:t>
      </w:r>
      <w:r w:rsidRPr="00A576EC">
        <w:rPr>
          <w:rFonts w:asciiTheme="minorHAnsi" w:hAnsiTheme="minorHAnsi" w:cstheme="minorHAnsi"/>
          <w:spacing w:val="-15"/>
        </w:rPr>
        <w:t xml:space="preserve"> </w:t>
      </w:r>
      <w:r w:rsidRPr="00A576EC">
        <w:rPr>
          <w:rFonts w:asciiTheme="minorHAnsi" w:hAnsiTheme="minorHAnsi" w:cstheme="minorHAnsi"/>
          <w:spacing w:val="-4"/>
        </w:rPr>
        <w:t>expérience</w:t>
      </w:r>
      <w:r w:rsidRPr="00A576EC">
        <w:rPr>
          <w:rFonts w:asciiTheme="minorHAnsi" w:hAnsiTheme="minorHAnsi" w:cstheme="minorHAnsi"/>
          <w:spacing w:val="-5"/>
        </w:rPr>
        <w:t xml:space="preserve"> </w:t>
      </w:r>
      <w:r w:rsidRPr="00A576EC">
        <w:rPr>
          <w:rFonts w:asciiTheme="minorHAnsi" w:hAnsiTheme="minorHAnsi" w:cstheme="minorHAnsi"/>
          <w:spacing w:val="-4"/>
        </w:rPr>
        <w:t xml:space="preserve">a </w:t>
      </w:r>
      <w:r w:rsidRPr="00A576EC">
        <w:rPr>
          <w:rFonts w:asciiTheme="minorHAnsi" w:hAnsiTheme="minorHAnsi" w:cstheme="minorHAnsi"/>
        </w:rPr>
        <w:t>déjà</w:t>
      </w:r>
      <w:r w:rsidRPr="00A576EC">
        <w:rPr>
          <w:rFonts w:asciiTheme="minorHAnsi" w:hAnsiTheme="minorHAnsi" w:cstheme="minorHAnsi"/>
          <w:spacing w:val="-8"/>
        </w:rPr>
        <w:t xml:space="preserve"> </w:t>
      </w:r>
      <w:r w:rsidRPr="00A576EC">
        <w:rPr>
          <w:rFonts w:asciiTheme="minorHAnsi" w:hAnsiTheme="minorHAnsi" w:cstheme="minorHAnsi"/>
        </w:rPr>
        <w:t>démontré</w:t>
      </w:r>
      <w:r w:rsidRPr="00A576EC">
        <w:rPr>
          <w:rFonts w:asciiTheme="minorHAnsi" w:hAnsiTheme="minorHAnsi" w:cstheme="minorHAnsi"/>
          <w:spacing w:val="-6"/>
        </w:rPr>
        <w:t xml:space="preserve"> </w:t>
      </w:r>
      <w:r w:rsidRPr="00A576EC">
        <w:rPr>
          <w:rFonts w:asciiTheme="minorHAnsi" w:hAnsiTheme="minorHAnsi" w:cstheme="minorHAnsi"/>
        </w:rPr>
        <w:t>que</w:t>
      </w:r>
      <w:r w:rsidRPr="00A576EC">
        <w:rPr>
          <w:rFonts w:asciiTheme="minorHAnsi" w:hAnsiTheme="minorHAnsi" w:cstheme="minorHAnsi"/>
          <w:spacing w:val="-7"/>
        </w:rPr>
        <w:t xml:space="preserve"> </w:t>
      </w:r>
      <w:r w:rsidRPr="00A576EC">
        <w:rPr>
          <w:rFonts w:asciiTheme="minorHAnsi" w:hAnsiTheme="minorHAnsi" w:cstheme="minorHAnsi"/>
        </w:rPr>
        <w:t>les</w:t>
      </w:r>
      <w:r w:rsidRPr="00A576EC">
        <w:rPr>
          <w:rFonts w:asciiTheme="minorHAnsi" w:hAnsiTheme="minorHAnsi" w:cstheme="minorHAnsi"/>
          <w:spacing w:val="-8"/>
        </w:rPr>
        <w:t xml:space="preserve"> </w:t>
      </w:r>
      <w:r w:rsidRPr="00A576EC">
        <w:rPr>
          <w:rFonts w:asciiTheme="minorHAnsi" w:hAnsiTheme="minorHAnsi" w:cstheme="minorHAnsi"/>
        </w:rPr>
        <w:t>entreprises</w:t>
      </w:r>
      <w:r w:rsidRPr="00A576EC">
        <w:rPr>
          <w:rFonts w:asciiTheme="minorHAnsi" w:hAnsiTheme="minorHAnsi" w:cstheme="minorHAnsi"/>
          <w:spacing w:val="-8"/>
        </w:rPr>
        <w:t xml:space="preserve"> </w:t>
      </w:r>
      <w:r w:rsidRPr="00A576EC">
        <w:rPr>
          <w:rFonts w:asciiTheme="minorHAnsi" w:hAnsiTheme="minorHAnsi" w:cstheme="minorHAnsi"/>
        </w:rPr>
        <w:t>que</w:t>
      </w:r>
      <w:r w:rsidRPr="00A576EC">
        <w:rPr>
          <w:rFonts w:asciiTheme="minorHAnsi" w:hAnsiTheme="minorHAnsi" w:cstheme="minorHAnsi"/>
          <w:spacing w:val="-7"/>
        </w:rPr>
        <w:t xml:space="preserve"> </w:t>
      </w:r>
      <w:r w:rsidRPr="00A576EC">
        <w:rPr>
          <w:rFonts w:asciiTheme="minorHAnsi" w:hAnsiTheme="minorHAnsi" w:cstheme="minorHAnsi"/>
        </w:rPr>
        <w:t>nous</w:t>
      </w:r>
      <w:r w:rsidRPr="00A576EC">
        <w:rPr>
          <w:rFonts w:asciiTheme="minorHAnsi" w:hAnsiTheme="minorHAnsi" w:cstheme="minorHAnsi"/>
          <w:spacing w:val="-8"/>
        </w:rPr>
        <w:t xml:space="preserve"> </w:t>
      </w:r>
      <w:r w:rsidRPr="00A576EC">
        <w:rPr>
          <w:rFonts w:asciiTheme="minorHAnsi" w:hAnsiTheme="minorHAnsi" w:cstheme="minorHAnsi"/>
        </w:rPr>
        <w:t>déchargeons</w:t>
      </w:r>
      <w:r w:rsidRPr="00A576EC">
        <w:rPr>
          <w:rFonts w:asciiTheme="minorHAnsi" w:hAnsiTheme="minorHAnsi" w:cstheme="minorHAnsi"/>
          <w:spacing w:val="-8"/>
        </w:rPr>
        <w:t xml:space="preserve"> </w:t>
      </w:r>
      <w:r w:rsidRPr="00A576EC">
        <w:rPr>
          <w:rFonts w:asciiTheme="minorHAnsi" w:hAnsiTheme="minorHAnsi" w:cstheme="minorHAnsi"/>
        </w:rPr>
        <w:t>de</w:t>
      </w:r>
      <w:r w:rsidRPr="00A576EC">
        <w:rPr>
          <w:rFonts w:asciiTheme="minorHAnsi" w:hAnsiTheme="minorHAnsi" w:cstheme="minorHAnsi"/>
          <w:spacing w:val="-4"/>
        </w:rPr>
        <w:t xml:space="preserve"> </w:t>
      </w:r>
      <w:r w:rsidRPr="00A576EC">
        <w:rPr>
          <w:rFonts w:asciiTheme="minorHAnsi" w:hAnsiTheme="minorHAnsi" w:cstheme="minorHAnsi"/>
        </w:rPr>
        <w:t>la</w:t>
      </w:r>
      <w:r w:rsidRPr="00A576EC">
        <w:rPr>
          <w:rFonts w:asciiTheme="minorHAnsi" w:hAnsiTheme="minorHAnsi" w:cstheme="minorHAnsi"/>
          <w:spacing w:val="-6"/>
        </w:rPr>
        <w:t xml:space="preserve"> </w:t>
      </w:r>
      <w:r w:rsidRPr="00A576EC">
        <w:rPr>
          <w:rFonts w:asciiTheme="minorHAnsi" w:hAnsiTheme="minorHAnsi" w:cstheme="minorHAnsi"/>
        </w:rPr>
        <w:t>gestion</w:t>
      </w:r>
      <w:r w:rsidRPr="00A576EC">
        <w:rPr>
          <w:rFonts w:asciiTheme="minorHAnsi" w:hAnsiTheme="minorHAnsi" w:cstheme="minorHAnsi"/>
          <w:spacing w:val="-5"/>
        </w:rPr>
        <w:t xml:space="preserve"> </w:t>
      </w:r>
      <w:r w:rsidRPr="00A576EC">
        <w:rPr>
          <w:rFonts w:asciiTheme="minorHAnsi" w:hAnsiTheme="minorHAnsi" w:cstheme="minorHAnsi"/>
        </w:rPr>
        <w:t xml:space="preserve">d’une catégorie de personnel non-essentiel rentabilisent sensiblement le temps </w:t>
      </w:r>
      <w:r w:rsidRPr="00A576EC">
        <w:rPr>
          <w:rFonts w:asciiTheme="minorHAnsi" w:hAnsiTheme="minorHAnsi" w:cstheme="minorHAnsi"/>
          <w:w w:val="90"/>
        </w:rPr>
        <w:t>dépensé et se focalisent mieux sur leurs activités essentielles.</w:t>
      </w:r>
    </w:p>
    <w:p w14:paraId="5FEF7CF0" w14:textId="77777777" w:rsidR="003D5B1E" w:rsidRPr="00A576EC" w:rsidRDefault="00104086">
      <w:pPr>
        <w:pStyle w:val="Corpsdetexte"/>
        <w:spacing w:before="240" w:line="276" w:lineRule="auto"/>
        <w:ind w:left="119" w:right="498"/>
        <w:jc w:val="both"/>
        <w:rPr>
          <w:rFonts w:asciiTheme="minorHAnsi" w:hAnsiTheme="minorHAnsi" w:cstheme="minorHAnsi"/>
        </w:rPr>
      </w:pPr>
      <w:r w:rsidRPr="00A576EC">
        <w:rPr>
          <w:rFonts w:asciiTheme="minorHAnsi" w:hAnsiTheme="minorHAnsi" w:cstheme="minorHAnsi"/>
        </w:rPr>
        <w:t>En</w:t>
      </w:r>
      <w:r w:rsidRPr="00A576EC">
        <w:rPr>
          <w:rFonts w:asciiTheme="minorHAnsi" w:hAnsiTheme="minorHAnsi" w:cstheme="minorHAnsi"/>
          <w:spacing w:val="-1"/>
        </w:rPr>
        <w:t xml:space="preserve"> </w:t>
      </w:r>
      <w:r w:rsidRPr="00A576EC">
        <w:rPr>
          <w:rFonts w:asciiTheme="minorHAnsi" w:hAnsiTheme="minorHAnsi" w:cstheme="minorHAnsi"/>
        </w:rPr>
        <w:t>règle générale, les agents que nous plaçons en</w:t>
      </w:r>
      <w:r w:rsidRPr="00A576EC">
        <w:rPr>
          <w:rFonts w:asciiTheme="minorHAnsi" w:hAnsiTheme="minorHAnsi" w:cstheme="minorHAnsi"/>
          <w:spacing w:val="-1"/>
        </w:rPr>
        <w:t xml:space="preserve"> </w:t>
      </w:r>
      <w:r w:rsidRPr="00A576EC">
        <w:rPr>
          <w:rFonts w:asciiTheme="minorHAnsi" w:hAnsiTheme="minorHAnsi" w:cstheme="minorHAnsi"/>
        </w:rPr>
        <w:t>entreprise sont en</w:t>
      </w:r>
      <w:r w:rsidRPr="00A576EC">
        <w:rPr>
          <w:rFonts w:asciiTheme="minorHAnsi" w:hAnsiTheme="minorHAnsi" w:cstheme="minorHAnsi"/>
          <w:spacing w:val="-1"/>
        </w:rPr>
        <w:t xml:space="preserve"> </w:t>
      </w:r>
      <w:r w:rsidRPr="00A576EC">
        <w:rPr>
          <w:rFonts w:asciiTheme="minorHAnsi" w:hAnsiTheme="minorHAnsi" w:cstheme="minorHAnsi"/>
        </w:rPr>
        <w:t xml:space="preserve">réalité employés par CASAMEZA. Nous nous chargeons de leur paperasse </w:t>
      </w:r>
      <w:r w:rsidRPr="00A576EC">
        <w:rPr>
          <w:rFonts w:asciiTheme="minorHAnsi" w:hAnsiTheme="minorHAnsi" w:cstheme="minorHAnsi"/>
          <w:spacing w:val="-6"/>
        </w:rPr>
        <w:t>administrative,</w:t>
      </w:r>
      <w:r w:rsidRPr="00A576EC">
        <w:rPr>
          <w:rFonts w:asciiTheme="minorHAnsi" w:hAnsiTheme="minorHAnsi" w:cstheme="minorHAnsi"/>
          <w:spacing w:val="-10"/>
        </w:rPr>
        <w:t xml:space="preserve"> </w:t>
      </w:r>
      <w:r w:rsidRPr="00A576EC">
        <w:rPr>
          <w:rFonts w:asciiTheme="minorHAnsi" w:hAnsiTheme="minorHAnsi" w:cstheme="minorHAnsi"/>
          <w:spacing w:val="-6"/>
        </w:rPr>
        <w:t>gestion</w:t>
      </w:r>
      <w:r w:rsidRPr="00A576EC">
        <w:rPr>
          <w:rFonts w:asciiTheme="minorHAnsi" w:hAnsiTheme="minorHAnsi" w:cstheme="minorHAnsi"/>
          <w:spacing w:val="-10"/>
        </w:rPr>
        <w:t xml:space="preserve"> </w:t>
      </w:r>
      <w:r w:rsidRPr="00A576EC">
        <w:rPr>
          <w:rFonts w:asciiTheme="minorHAnsi" w:hAnsiTheme="minorHAnsi" w:cstheme="minorHAnsi"/>
          <w:spacing w:val="-6"/>
        </w:rPr>
        <w:t>de</w:t>
      </w:r>
      <w:r w:rsidRPr="00A576EC">
        <w:rPr>
          <w:rFonts w:asciiTheme="minorHAnsi" w:hAnsiTheme="minorHAnsi" w:cstheme="minorHAnsi"/>
          <w:spacing w:val="-7"/>
        </w:rPr>
        <w:t xml:space="preserve"> </w:t>
      </w:r>
      <w:r w:rsidRPr="00A576EC">
        <w:rPr>
          <w:rFonts w:asciiTheme="minorHAnsi" w:hAnsiTheme="minorHAnsi" w:cstheme="minorHAnsi"/>
          <w:spacing w:val="-6"/>
        </w:rPr>
        <w:t>la</w:t>
      </w:r>
      <w:r w:rsidRPr="00A576EC">
        <w:rPr>
          <w:rFonts w:asciiTheme="minorHAnsi" w:hAnsiTheme="minorHAnsi" w:cstheme="minorHAnsi"/>
          <w:spacing w:val="-10"/>
        </w:rPr>
        <w:t xml:space="preserve"> </w:t>
      </w:r>
      <w:r w:rsidRPr="00A576EC">
        <w:rPr>
          <w:rFonts w:asciiTheme="minorHAnsi" w:hAnsiTheme="minorHAnsi" w:cstheme="minorHAnsi"/>
          <w:spacing w:val="-6"/>
        </w:rPr>
        <w:t>paie,</w:t>
      </w:r>
      <w:r w:rsidRPr="00A576EC">
        <w:rPr>
          <w:rFonts w:asciiTheme="minorHAnsi" w:hAnsiTheme="minorHAnsi" w:cstheme="minorHAnsi"/>
          <w:spacing w:val="-10"/>
        </w:rPr>
        <w:t xml:space="preserve"> </w:t>
      </w:r>
      <w:r w:rsidRPr="00A576EC">
        <w:rPr>
          <w:rFonts w:asciiTheme="minorHAnsi" w:hAnsiTheme="minorHAnsi" w:cstheme="minorHAnsi"/>
          <w:spacing w:val="-6"/>
        </w:rPr>
        <w:t>avantages</w:t>
      </w:r>
      <w:r w:rsidRPr="00A576EC">
        <w:rPr>
          <w:rFonts w:asciiTheme="minorHAnsi" w:hAnsiTheme="minorHAnsi" w:cstheme="minorHAnsi"/>
          <w:spacing w:val="-10"/>
        </w:rPr>
        <w:t xml:space="preserve"> </w:t>
      </w:r>
      <w:r w:rsidRPr="00A576EC">
        <w:rPr>
          <w:rFonts w:asciiTheme="minorHAnsi" w:hAnsiTheme="minorHAnsi" w:cstheme="minorHAnsi"/>
          <w:spacing w:val="-6"/>
        </w:rPr>
        <w:t>sociaux</w:t>
      </w:r>
      <w:r w:rsidRPr="00A576EC">
        <w:rPr>
          <w:rFonts w:asciiTheme="minorHAnsi" w:hAnsiTheme="minorHAnsi" w:cstheme="minorHAnsi"/>
          <w:spacing w:val="-9"/>
        </w:rPr>
        <w:t xml:space="preserve"> </w:t>
      </w:r>
      <w:r w:rsidRPr="00A576EC">
        <w:rPr>
          <w:rFonts w:asciiTheme="minorHAnsi" w:hAnsiTheme="minorHAnsi" w:cstheme="minorHAnsi"/>
          <w:spacing w:val="-6"/>
        </w:rPr>
        <w:t>en</w:t>
      </w:r>
      <w:r w:rsidRPr="00A576EC">
        <w:rPr>
          <w:rFonts w:asciiTheme="minorHAnsi" w:hAnsiTheme="minorHAnsi" w:cstheme="minorHAnsi"/>
          <w:spacing w:val="-13"/>
        </w:rPr>
        <w:t xml:space="preserve"> </w:t>
      </w:r>
      <w:r w:rsidRPr="00A576EC">
        <w:rPr>
          <w:rFonts w:asciiTheme="minorHAnsi" w:hAnsiTheme="minorHAnsi" w:cstheme="minorHAnsi"/>
          <w:spacing w:val="-6"/>
        </w:rPr>
        <w:t>conformité</w:t>
      </w:r>
      <w:r w:rsidRPr="00A576EC">
        <w:rPr>
          <w:rFonts w:asciiTheme="minorHAnsi" w:hAnsiTheme="minorHAnsi" w:cstheme="minorHAnsi"/>
          <w:spacing w:val="-9"/>
        </w:rPr>
        <w:t xml:space="preserve"> </w:t>
      </w:r>
      <w:r w:rsidRPr="00A576EC">
        <w:rPr>
          <w:rFonts w:asciiTheme="minorHAnsi" w:hAnsiTheme="minorHAnsi" w:cstheme="minorHAnsi"/>
          <w:spacing w:val="-6"/>
        </w:rPr>
        <w:t>avec</w:t>
      </w:r>
      <w:r w:rsidRPr="00A576EC">
        <w:rPr>
          <w:rFonts w:asciiTheme="minorHAnsi" w:hAnsiTheme="minorHAnsi" w:cstheme="minorHAnsi"/>
          <w:spacing w:val="-10"/>
        </w:rPr>
        <w:t xml:space="preserve"> </w:t>
      </w:r>
      <w:r w:rsidRPr="00A576EC">
        <w:rPr>
          <w:rFonts w:asciiTheme="minorHAnsi" w:hAnsiTheme="minorHAnsi" w:cstheme="minorHAnsi"/>
          <w:spacing w:val="-6"/>
        </w:rPr>
        <w:t>le</w:t>
      </w:r>
      <w:r w:rsidRPr="00A576EC">
        <w:rPr>
          <w:rFonts w:asciiTheme="minorHAnsi" w:hAnsiTheme="minorHAnsi" w:cstheme="minorHAnsi"/>
        </w:rPr>
        <w:t xml:space="preserve"> </w:t>
      </w:r>
      <w:r w:rsidRPr="00A576EC">
        <w:rPr>
          <w:rFonts w:asciiTheme="minorHAnsi" w:hAnsiTheme="minorHAnsi" w:cstheme="minorHAnsi"/>
          <w:spacing w:val="-6"/>
        </w:rPr>
        <w:t xml:space="preserve">code </w:t>
      </w:r>
      <w:r w:rsidRPr="00A576EC">
        <w:rPr>
          <w:rFonts w:asciiTheme="minorHAnsi" w:hAnsiTheme="minorHAnsi" w:cstheme="minorHAnsi"/>
          <w:spacing w:val="-4"/>
        </w:rPr>
        <w:t>du</w:t>
      </w:r>
      <w:r w:rsidRPr="00A576EC">
        <w:rPr>
          <w:rFonts w:asciiTheme="minorHAnsi" w:hAnsiTheme="minorHAnsi" w:cstheme="minorHAnsi"/>
          <w:spacing w:val="-11"/>
        </w:rPr>
        <w:t xml:space="preserve"> </w:t>
      </w:r>
      <w:r w:rsidRPr="00A576EC">
        <w:rPr>
          <w:rFonts w:asciiTheme="minorHAnsi" w:hAnsiTheme="minorHAnsi" w:cstheme="minorHAnsi"/>
          <w:spacing w:val="-4"/>
        </w:rPr>
        <w:t>travail</w:t>
      </w:r>
      <w:r w:rsidRPr="00A576EC">
        <w:rPr>
          <w:rFonts w:asciiTheme="minorHAnsi" w:hAnsiTheme="minorHAnsi" w:cstheme="minorHAnsi"/>
          <w:spacing w:val="-11"/>
        </w:rPr>
        <w:t xml:space="preserve"> </w:t>
      </w:r>
      <w:r w:rsidRPr="00A576EC">
        <w:rPr>
          <w:rFonts w:asciiTheme="minorHAnsi" w:hAnsiTheme="minorHAnsi" w:cstheme="minorHAnsi"/>
          <w:spacing w:val="-4"/>
        </w:rPr>
        <w:t>Burundais.</w:t>
      </w:r>
      <w:r w:rsidRPr="00A576EC">
        <w:rPr>
          <w:rFonts w:asciiTheme="minorHAnsi" w:hAnsiTheme="minorHAnsi" w:cstheme="minorHAnsi"/>
          <w:spacing w:val="-10"/>
        </w:rPr>
        <w:t xml:space="preserve"> </w:t>
      </w:r>
      <w:r w:rsidRPr="00A576EC">
        <w:rPr>
          <w:rFonts w:asciiTheme="minorHAnsi" w:hAnsiTheme="minorHAnsi" w:cstheme="minorHAnsi"/>
          <w:spacing w:val="-4"/>
        </w:rPr>
        <w:t>Nous</w:t>
      </w:r>
      <w:r w:rsidRPr="00A576EC">
        <w:rPr>
          <w:rFonts w:asciiTheme="minorHAnsi" w:hAnsiTheme="minorHAnsi" w:cstheme="minorHAnsi"/>
          <w:spacing w:val="-8"/>
        </w:rPr>
        <w:t xml:space="preserve"> </w:t>
      </w:r>
      <w:r w:rsidRPr="00A576EC">
        <w:rPr>
          <w:rFonts w:asciiTheme="minorHAnsi" w:hAnsiTheme="minorHAnsi" w:cstheme="minorHAnsi"/>
          <w:spacing w:val="-4"/>
        </w:rPr>
        <w:t>nous</w:t>
      </w:r>
      <w:r w:rsidRPr="00A576EC">
        <w:rPr>
          <w:rFonts w:asciiTheme="minorHAnsi" w:hAnsiTheme="minorHAnsi" w:cstheme="minorHAnsi"/>
          <w:spacing w:val="-10"/>
        </w:rPr>
        <w:t xml:space="preserve"> </w:t>
      </w:r>
      <w:r w:rsidRPr="00A576EC">
        <w:rPr>
          <w:rFonts w:asciiTheme="minorHAnsi" w:hAnsiTheme="minorHAnsi" w:cstheme="minorHAnsi"/>
          <w:spacing w:val="-4"/>
        </w:rPr>
        <w:t>chargeons</w:t>
      </w:r>
      <w:r w:rsidRPr="00A576EC">
        <w:rPr>
          <w:rFonts w:asciiTheme="minorHAnsi" w:hAnsiTheme="minorHAnsi" w:cstheme="minorHAnsi"/>
          <w:spacing w:val="-10"/>
        </w:rPr>
        <w:t xml:space="preserve"> </w:t>
      </w:r>
      <w:r w:rsidRPr="00A576EC">
        <w:rPr>
          <w:rFonts w:asciiTheme="minorHAnsi" w:hAnsiTheme="minorHAnsi" w:cstheme="minorHAnsi"/>
          <w:spacing w:val="-4"/>
        </w:rPr>
        <w:t>également</w:t>
      </w:r>
      <w:r w:rsidRPr="00A576EC">
        <w:rPr>
          <w:rFonts w:asciiTheme="minorHAnsi" w:hAnsiTheme="minorHAnsi" w:cstheme="minorHAnsi"/>
          <w:spacing w:val="-8"/>
        </w:rPr>
        <w:t xml:space="preserve"> </w:t>
      </w:r>
      <w:r w:rsidRPr="00A576EC">
        <w:rPr>
          <w:rFonts w:asciiTheme="minorHAnsi" w:hAnsiTheme="minorHAnsi" w:cstheme="minorHAnsi"/>
          <w:spacing w:val="-4"/>
        </w:rPr>
        <w:t>de</w:t>
      </w:r>
      <w:r w:rsidRPr="00A576EC">
        <w:rPr>
          <w:rFonts w:asciiTheme="minorHAnsi" w:hAnsiTheme="minorHAnsi" w:cstheme="minorHAnsi"/>
          <w:spacing w:val="-7"/>
        </w:rPr>
        <w:t xml:space="preserve"> </w:t>
      </w:r>
      <w:r w:rsidRPr="00A576EC">
        <w:rPr>
          <w:rFonts w:asciiTheme="minorHAnsi" w:hAnsiTheme="minorHAnsi" w:cstheme="minorHAnsi"/>
          <w:spacing w:val="-4"/>
        </w:rPr>
        <w:t xml:space="preserve">l’assurance médicale, </w:t>
      </w:r>
      <w:r w:rsidRPr="00A576EC">
        <w:rPr>
          <w:rFonts w:asciiTheme="minorHAnsi" w:hAnsiTheme="minorHAnsi" w:cstheme="minorHAnsi"/>
        </w:rPr>
        <w:t>ainsi que de la gestion de leur performance sur demande.</w:t>
      </w:r>
    </w:p>
    <w:p w14:paraId="0198F3BC" w14:textId="77777777" w:rsidR="003D5B1E" w:rsidRPr="00A576EC" w:rsidRDefault="00104086">
      <w:pPr>
        <w:pStyle w:val="Corpsdetexte"/>
        <w:spacing w:before="240" w:line="276" w:lineRule="auto"/>
        <w:ind w:left="119" w:right="499"/>
        <w:jc w:val="both"/>
        <w:rPr>
          <w:rFonts w:asciiTheme="minorHAnsi" w:hAnsiTheme="minorHAnsi" w:cstheme="minorHAnsi"/>
        </w:rPr>
      </w:pPr>
      <w:r w:rsidRPr="00A576EC">
        <w:rPr>
          <w:rFonts w:asciiTheme="minorHAnsi" w:hAnsiTheme="minorHAnsi" w:cstheme="minorHAnsi"/>
        </w:rPr>
        <w:t>Afin de bien coordonner le travail sur place, un HR (Human Resource) est spécifiquement attaché à la gestion du personnel en</w:t>
      </w:r>
      <w:r w:rsidRPr="00A576EC">
        <w:rPr>
          <w:rFonts w:asciiTheme="minorHAnsi" w:hAnsiTheme="minorHAnsi" w:cstheme="minorHAnsi"/>
          <w:spacing w:val="-22"/>
        </w:rPr>
        <w:t xml:space="preserve"> </w:t>
      </w:r>
      <w:r w:rsidRPr="00A576EC">
        <w:rPr>
          <w:rFonts w:asciiTheme="minorHAnsi" w:hAnsiTheme="minorHAnsi" w:cstheme="minorHAnsi"/>
        </w:rPr>
        <w:t>fonction</w:t>
      </w:r>
      <w:r w:rsidRPr="00A576EC">
        <w:rPr>
          <w:rFonts w:asciiTheme="minorHAnsi" w:hAnsiTheme="minorHAnsi" w:cstheme="minorHAnsi"/>
          <w:spacing w:val="-6"/>
        </w:rPr>
        <w:t xml:space="preserve"> </w:t>
      </w:r>
      <w:r w:rsidRPr="00A576EC">
        <w:rPr>
          <w:rFonts w:asciiTheme="minorHAnsi" w:hAnsiTheme="minorHAnsi" w:cstheme="minorHAnsi"/>
        </w:rPr>
        <w:t>du nombre de staff</w:t>
      </w:r>
      <w:r w:rsidRPr="00A576EC">
        <w:rPr>
          <w:rFonts w:asciiTheme="minorHAnsi" w:hAnsiTheme="minorHAnsi" w:cstheme="minorHAnsi"/>
          <w:spacing w:val="-4"/>
        </w:rPr>
        <w:t xml:space="preserve"> </w:t>
      </w:r>
      <w:r w:rsidRPr="00A576EC">
        <w:rPr>
          <w:rFonts w:asciiTheme="minorHAnsi" w:hAnsiTheme="minorHAnsi" w:cstheme="minorHAnsi"/>
        </w:rPr>
        <w:t>placés.</w:t>
      </w:r>
    </w:p>
    <w:p w14:paraId="63CB2007" w14:textId="77777777" w:rsidR="003D5B1E" w:rsidRPr="00C74702" w:rsidRDefault="00104086">
      <w:pPr>
        <w:pStyle w:val="Corpsdetexte"/>
        <w:spacing w:before="240" w:line="276" w:lineRule="auto"/>
        <w:ind w:left="119" w:right="499"/>
        <w:jc w:val="both"/>
        <w:rPr>
          <w:rFonts w:asciiTheme="minorHAnsi" w:hAnsiTheme="minorHAnsi" w:cstheme="minorHAnsi"/>
        </w:rPr>
      </w:pPr>
      <w:r w:rsidRPr="00C74702">
        <w:rPr>
          <w:rFonts w:asciiTheme="minorHAnsi" w:hAnsiTheme="minorHAnsi" w:cstheme="minorHAnsi"/>
        </w:rPr>
        <w:t>Nous avons un partenariat de consultants internationaux et locaux que nous faisons recours pour dispenser nos formations.</w:t>
      </w:r>
    </w:p>
    <w:p w14:paraId="0298973F" w14:textId="77777777" w:rsidR="003D5B1E" w:rsidRPr="00A576EC" w:rsidRDefault="00104086">
      <w:pPr>
        <w:pStyle w:val="Paragraphedeliste"/>
        <w:numPr>
          <w:ilvl w:val="1"/>
          <w:numId w:val="3"/>
        </w:numPr>
        <w:tabs>
          <w:tab w:val="left" w:pos="838"/>
        </w:tabs>
        <w:ind w:left="838" w:hanging="359"/>
        <w:rPr>
          <w:rFonts w:asciiTheme="minorHAnsi" w:hAnsiTheme="minorHAnsi" w:cstheme="minorHAnsi"/>
          <w:b/>
          <w:sz w:val="24"/>
          <w:szCs w:val="24"/>
        </w:rPr>
      </w:pPr>
      <w:r w:rsidRPr="00A576EC">
        <w:rPr>
          <w:rFonts w:asciiTheme="minorHAnsi" w:hAnsiTheme="minorHAnsi" w:cstheme="minorHAnsi"/>
          <w:b/>
          <w:w w:val="90"/>
          <w:sz w:val="24"/>
          <w:szCs w:val="24"/>
        </w:rPr>
        <w:t>Gestion</w:t>
      </w:r>
      <w:r w:rsidRPr="00A576EC">
        <w:rPr>
          <w:rFonts w:asciiTheme="minorHAnsi" w:hAnsiTheme="minorHAnsi" w:cstheme="minorHAnsi"/>
          <w:b/>
          <w:spacing w:val="22"/>
          <w:sz w:val="24"/>
          <w:szCs w:val="24"/>
        </w:rPr>
        <w:t xml:space="preserve"> </w:t>
      </w:r>
      <w:r w:rsidRPr="00A576EC">
        <w:rPr>
          <w:rFonts w:asciiTheme="minorHAnsi" w:hAnsiTheme="minorHAnsi" w:cstheme="minorHAnsi"/>
          <w:b/>
          <w:spacing w:val="-2"/>
          <w:w w:val="95"/>
          <w:sz w:val="24"/>
          <w:szCs w:val="24"/>
        </w:rPr>
        <w:t>administrative</w:t>
      </w:r>
    </w:p>
    <w:p w14:paraId="32EEFDA4" w14:textId="77777777" w:rsidR="003D5B1E" w:rsidRPr="00A576EC" w:rsidRDefault="00104086">
      <w:pPr>
        <w:pStyle w:val="Corpsdetexte"/>
        <w:spacing w:before="284" w:line="276" w:lineRule="auto"/>
        <w:ind w:left="119" w:right="495"/>
        <w:jc w:val="both"/>
        <w:rPr>
          <w:rFonts w:asciiTheme="minorHAnsi" w:hAnsiTheme="minorHAnsi" w:cstheme="minorHAnsi"/>
        </w:rPr>
      </w:pPr>
      <w:r w:rsidRPr="00A576EC">
        <w:rPr>
          <w:rFonts w:asciiTheme="minorHAnsi" w:hAnsiTheme="minorHAnsi" w:cstheme="minorHAnsi"/>
          <w:spacing w:val="-8"/>
        </w:rPr>
        <w:t>Tout</w:t>
      </w:r>
      <w:r w:rsidRPr="00A576EC">
        <w:rPr>
          <w:rFonts w:asciiTheme="minorHAnsi" w:hAnsiTheme="minorHAnsi" w:cstheme="minorHAnsi"/>
          <w:spacing w:val="-12"/>
        </w:rPr>
        <w:t xml:space="preserve"> </w:t>
      </w:r>
      <w:r w:rsidRPr="00A576EC">
        <w:rPr>
          <w:rFonts w:asciiTheme="minorHAnsi" w:hAnsiTheme="minorHAnsi" w:cstheme="minorHAnsi"/>
          <w:spacing w:val="-8"/>
        </w:rPr>
        <w:t>comme</w:t>
      </w:r>
      <w:r w:rsidRPr="00A576EC">
        <w:rPr>
          <w:rFonts w:asciiTheme="minorHAnsi" w:hAnsiTheme="minorHAnsi" w:cstheme="minorHAnsi"/>
          <w:spacing w:val="-9"/>
        </w:rPr>
        <w:t xml:space="preserve"> </w:t>
      </w:r>
      <w:r w:rsidRPr="00A576EC">
        <w:rPr>
          <w:rFonts w:asciiTheme="minorHAnsi" w:hAnsiTheme="minorHAnsi" w:cstheme="minorHAnsi"/>
          <w:spacing w:val="-8"/>
        </w:rPr>
        <w:t>le</w:t>
      </w:r>
      <w:r w:rsidRPr="00A576EC">
        <w:rPr>
          <w:rFonts w:asciiTheme="minorHAnsi" w:hAnsiTheme="minorHAnsi" w:cstheme="minorHAnsi"/>
          <w:spacing w:val="-9"/>
        </w:rPr>
        <w:t xml:space="preserve"> </w:t>
      </w:r>
      <w:r w:rsidRPr="00A576EC">
        <w:rPr>
          <w:rFonts w:asciiTheme="minorHAnsi" w:hAnsiTheme="minorHAnsi" w:cstheme="minorHAnsi"/>
          <w:spacing w:val="-8"/>
        </w:rPr>
        <w:t>personnel</w:t>
      </w:r>
      <w:r w:rsidRPr="00A576EC">
        <w:rPr>
          <w:rFonts w:asciiTheme="minorHAnsi" w:hAnsiTheme="minorHAnsi" w:cstheme="minorHAnsi"/>
          <w:spacing w:val="-11"/>
        </w:rPr>
        <w:t xml:space="preserve"> </w:t>
      </w:r>
      <w:r w:rsidRPr="00A576EC">
        <w:rPr>
          <w:rFonts w:asciiTheme="minorHAnsi" w:hAnsiTheme="minorHAnsi" w:cstheme="minorHAnsi"/>
          <w:spacing w:val="-8"/>
        </w:rPr>
        <w:t>à</w:t>
      </w:r>
      <w:r w:rsidRPr="00A576EC">
        <w:rPr>
          <w:rFonts w:asciiTheme="minorHAnsi" w:hAnsiTheme="minorHAnsi" w:cstheme="minorHAnsi"/>
          <w:spacing w:val="-10"/>
        </w:rPr>
        <w:t xml:space="preserve"> </w:t>
      </w:r>
      <w:r w:rsidRPr="00A576EC">
        <w:rPr>
          <w:rFonts w:asciiTheme="minorHAnsi" w:hAnsiTheme="minorHAnsi" w:cstheme="minorHAnsi"/>
          <w:spacing w:val="-8"/>
        </w:rPr>
        <w:t>temps</w:t>
      </w:r>
      <w:r w:rsidRPr="00A576EC">
        <w:rPr>
          <w:rFonts w:asciiTheme="minorHAnsi" w:hAnsiTheme="minorHAnsi" w:cstheme="minorHAnsi"/>
          <w:spacing w:val="-9"/>
        </w:rPr>
        <w:t xml:space="preserve"> </w:t>
      </w:r>
      <w:r w:rsidRPr="00A576EC">
        <w:rPr>
          <w:rFonts w:asciiTheme="minorHAnsi" w:hAnsiTheme="minorHAnsi" w:cstheme="minorHAnsi"/>
          <w:spacing w:val="-8"/>
        </w:rPr>
        <w:t>plein</w:t>
      </w:r>
      <w:r w:rsidRPr="00A576EC">
        <w:rPr>
          <w:rFonts w:asciiTheme="minorHAnsi" w:hAnsiTheme="minorHAnsi" w:cstheme="minorHAnsi"/>
          <w:spacing w:val="-2"/>
        </w:rPr>
        <w:t xml:space="preserve"> </w:t>
      </w:r>
      <w:r w:rsidRPr="00A576EC">
        <w:rPr>
          <w:rFonts w:asciiTheme="minorHAnsi" w:hAnsiTheme="minorHAnsi" w:cstheme="minorHAnsi"/>
          <w:spacing w:val="-8"/>
        </w:rPr>
        <w:t>des</w:t>
      </w:r>
      <w:r w:rsidRPr="00A576EC">
        <w:rPr>
          <w:rFonts w:asciiTheme="minorHAnsi" w:hAnsiTheme="minorHAnsi" w:cstheme="minorHAnsi"/>
          <w:spacing w:val="-11"/>
        </w:rPr>
        <w:t xml:space="preserve"> </w:t>
      </w:r>
      <w:r w:rsidRPr="00A576EC">
        <w:rPr>
          <w:rFonts w:asciiTheme="minorHAnsi" w:hAnsiTheme="minorHAnsi" w:cstheme="minorHAnsi"/>
          <w:spacing w:val="-8"/>
        </w:rPr>
        <w:t>sociétés,</w:t>
      </w:r>
      <w:r w:rsidRPr="00A576EC">
        <w:rPr>
          <w:rFonts w:asciiTheme="minorHAnsi" w:hAnsiTheme="minorHAnsi" w:cstheme="minorHAnsi"/>
          <w:spacing w:val="-9"/>
        </w:rPr>
        <w:t xml:space="preserve"> </w:t>
      </w:r>
      <w:r w:rsidRPr="00A576EC">
        <w:rPr>
          <w:rFonts w:asciiTheme="minorHAnsi" w:hAnsiTheme="minorHAnsi" w:cstheme="minorHAnsi"/>
          <w:spacing w:val="-8"/>
        </w:rPr>
        <w:t>les</w:t>
      </w:r>
      <w:r w:rsidRPr="00A576EC">
        <w:rPr>
          <w:rFonts w:asciiTheme="minorHAnsi" w:hAnsiTheme="minorHAnsi" w:cstheme="minorHAnsi"/>
          <w:spacing w:val="-9"/>
        </w:rPr>
        <w:t xml:space="preserve"> </w:t>
      </w:r>
      <w:r w:rsidRPr="00A576EC">
        <w:rPr>
          <w:rFonts w:asciiTheme="minorHAnsi" w:hAnsiTheme="minorHAnsi" w:cstheme="minorHAnsi"/>
          <w:spacing w:val="-8"/>
        </w:rPr>
        <w:t>intérimaires</w:t>
      </w:r>
      <w:r w:rsidRPr="00A576EC">
        <w:rPr>
          <w:rFonts w:asciiTheme="minorHAnsi" w:hAnsiTheme="minorHAnsi" w:cstheme="minorHAnsi"/>
          <w:spacing w:val="-9"/>
        </w:rPr>
        <w:t xml:space="preserve"> </w:t>
      </w:r>
      <w:r w:rsidRPr="00A576EC">
        <w:rPr>
          <w:rFonts w:asciiTheme="minorHAnsi" w:hAnsiTheme="minorHAnsi" w:cstheme="minorHAnsi"/>
          <w:spacing w:val="-8"/>
        </w:rPr>
        <w:t xml:space="preserve">doivent être </w:t>
      </w:r>
      <w:r w:rsidRPr="00A576EC">
        <w:rPr>
          <w:rFonts w:asciiTheme="minorHAnsi" w:hAnsiTheme="minorHAnsi" w:cstheme="minorHAnsi"/>
          <w:spacing w:val="-2"/>
        </w:rPr>
        <w:t>légalement</w:t>
      </w:r>
      <w:r w:rsidRPr="00A576EC">
        <w:rPr>
          <w:rFonts w:asciiTheme="minorHAnsi" w:hAnsiTheme="minorHAnsi" w:cstheme="minorHAnsi"/>
          <w:spacing w:val="-17"/>
        </w:rPr>
        <w:t xml:space="preserve"> </w:t>
      </w:r>
      <w:r w:rsidRPr="00A576EC">
        <w:rPr>
          <w:rFonts w:asciiTheme="minorHAnsi" w:hAnsiTheme="minorHAnsi" w:cstheme="minorHAnsi"/>
          <w:spacing w:val="-2"/>
        </w:rPr>
        <w:t>en</w:t>
      </w:r>
      <w:r w:rsidRPr="00A576EC">
        <w:rPr>
          <w:rFonts w:asciiTheme="minorHAnsi" w:hAnsiTheme="minorHAnsi" w:cstheme="minorHAnsi"/>
          <w:spacing w:val="-19"/>
        </w:rPr>
        <w:t xml:space="preserve"> </w:t>
      </w:r>
      <w:r w:rsidRPr="00A576EC">
        <w:rPr>
          <w:rFonts w:asciiTheme="minorHAnsi" w:hAnsiTheme="minorHAnsi" w:cstheme="minorHAnsi"/>
          <w:spacing w:val="-2"/>
        </w:rPr>
        <w:t>ordre</w:t>
      </w:r>
      <w:r w:rsidRPr="00A576EC">
        <w:rPr>
          <w:rFonts w:asciiTheme="minorHAnsi" w:hAnsiTheme="minorHAnsi" w:cstheme="minorHAnsi"/>
          <w:spacing w:val="-16"/>
        </w:rPr>
        <w:t xml:space="preserve"> </w:t>
      </w:r>
      <w:r w:rsidRPr="00A576EC">
        <w:rPr>
          <w:rFonts w:asciiTheme="minorHAnsi" w:hAnsiTheme="minorHAnsi" w:cstheme="minorHAnsi"/>
          <w:spacing w:val="-2"/>
        </w:rPr>
        <w:t>pour</w:t>
      </w:r>
      <w:r w:rsidRPr="00A576EC">
        <w:rPr>
          <w:rFonts w:asciiTheme="minorHAnsi" w:hAnsiTheme="minorHAnsi" w:cstheme="minorHAnsi"/>
          <w:spacing w:val="-19"/>
        </w:rPr>
        <w:t xml:space="preserve"> </w:t>
      </w:r>
      <w:r w:rsidRPr="00A576EC">
        <w:rPr>
          <w:rFonts w:asciiTheme="minorHAnsi" w:hAnsiTheme="minorHAnsi" w:cstheme="minorHAnsi"/>
          <w:spacing w:val="-2"/>
        </w:rPr>
        <w:t>travailler.</w:t>
      </w:r>
      <w:r w:rsidRPr="00A576EC">
        <w:rPr>
          <w:rFonts w:asciiTheme="minorHAnsi" w:hAnsiTheme="minorHAnsi" w:cstheme="minorHAnsi"/>
          <w:spacing w:val="-18"/>
        </w:rPr>
        <w:t xml:space="preserve"> </w:t>
      </w:r>
      <w:r w:rsidRPr="00A576EC">
        <w:rPr>
          <w:rFonts w:asciiTheme="minorHAnsi" w:hAnsiTheme="minorHAnsi" w:cstheme="minorHAnsi"/>
          <w:spacing w:val="-2"/>
        </w:rPr>
        <w:t>Parfois,</w:t>
      </w:r>
      <w:r w:rsidRPr="00A576EC">
        <w:rPr>
          <w:rFonts w:asciiTheme="minorHAnsi" w:hAnsiTheme="minorHAnsi" w:cstheme="minorHAnsi"/>
          <w:spacing w:val="-16"/>
        </w:rPr>
        <w:t xml:space="preserve"> </w:t>
      </w:r>
      <w:r w:rsidRPr="00A576EC">
        <w:rPr>
          <w:rFonts w:asciiTheme="minorHAnsi" w:hAnsiTheme="minorHAnsi" w:cstheme="minorHAnsi"/>
          <w:spacing w:val="-2"/>
        </w:rPr>
        <w:t>leur</w:t>
      </w:r>
      <w:r w:rsidRPr="00A576EC">
        <w:rPr>
          <w:rFonts w:asciiTheme="minorHAnsi" w:hAnsiTheme="minorHAnsi" w:cstheme="minorHAnsi"/>
          <w:spacing w:val="-17"/>
        </w:rPr>
        <w:t xml:space="preserve"> </w:t>
      </w:r>
      <w:r w:rsidRPr="00A576EC">
        <w:rPr>
          <w:rFonts w:asciiTheme="minorHAnsi" w:hAnsiTheme="minorHAnsi" w:cstheme="minorHAnsi"/>
          <w:spacing w:val="-2"/>
        </w:rPr>
        <w:t>gestion</w:t>
      </w:r>
      <w:r w:rsidRPr="00A576EC">
        <w:rPr>
          <w:rFonts w:asciiTheme="minorHAnsi" w:hAnsiTheme="minorHAnsi" w:cstheme="minorHAnsi"/>
          <w:spacing w:val="-18"/>
        </w:rPr>
        <w:t xml:space="preserve"> </w:t>
      </w:r>
      <w:r w:rsidRPr="00A576EC">
        <w:rPr>
          <w:rFonts w:asciiTheme="minorHAnsi" w:hAnsiTheme="minorHAnsi" w:cstheme="minorHAnsi"/>
          <w:spacing w:val="-2"/>
        </w:rPr>
        <w:t>administrative</w:t>
      </w:r>
      <w:r w:rsidRPr="00A576EC">
        <w:rPr>
          <w:rFonts w:asciiTheme="minorHAnsi" w:hAnsiTheme="minorHAnsi" w:cstheme="minorHAnsi"/>
          <w:spacing w:val="-18"/>
        </w:rPr>
        <w:t xml:space="preserve"> </w:t>
      </w:r>
      <w:proofErr w:type="spellStart"/>
      <w:r w:rsidRPr="00A576EC">
        <w:rPr>
          <w:rFonts w:asciiTheme="minorHAnsi" w:hAnsiTheme="minorHAnsi" w:cstheme="minorHAnsi"/>
          <w:spacing w:val="-2"/>
        </w:rPr>
        <w:t>estplus</w:t>
      </w:r>
      <w:proofErr w:type="spellEnd"/>
      <w:r w:rsidRPr="00A576EC">
        <w:rPr>
          <w:rFonts w:asciiTheme="minorHAnsi" w:hAnsiTheme="minorHAnsi" w:cstheme="minorHAnsi"/>
          <w:spacing w:val="-2"/>
        </w:rPr>
        <w:t xml:space="preserve"> </w:t>
      </w:r>
      <w:r w:rsidRPr="00A576EC">
        <w:rPr>
          <w:rFonts w:asciiTheme="minorHAnsi" w:hAnsiTheme="minorHAnsi" w:cstheme="minorHAnsi"/>
        </w:rPr>
        <w:t>compliquée,</w:t>
      </w:r>
      <w:r w:rsidRPr="00A576EC">
        <w:rPr>
          <w:rFonts w:asciiTheme="minorHAnsi" w:hAnsiTheme="minorHAnsi" w:cstheme="minorHAnsi"/>
          <w:spacing w:val="-10"/>
        </w:rPr>
        <w:t xml:space="preserve"> </w:t>
      </w:r>
      <w:r w:rsidRPr="00A576EC">
        <w:rPr>
          <w:rFonts w:asciiTheme="minorHAnsi" w:hAnsiTheme="minorHAnsi" w:cstheme="minorHAnsi"/>
        </w:rPr>
        <w:t>car</w:t>
      </w:r>
      <w:r w:rsidRPr="00A576EC">
        <w:rPr>
          <w:rFonts w:asciiTheme="minorHAnsi" w:hAnsiTheme="minorHAnsi" w:cstheme="minorHAnsi"/>
          <w:spacing w:val="-10"/>
        </w:rPr>
        <w:t xml:space="preserve"> </w:t>
      </w:r>
      <w:r w:rsidRPr="00A576EC">
        <w:rPr>
          <w:rFonts w:asciiTheme="minorHAnsi" w:hAnsiTheme="minorHAnsi" w:cstheme="minorHAnsi"/>
        </w:rPr>
        <w:t>nécessitant</w:t>
      </w:r>
      <w:r w:rsidRPr="00A576EC">
        <w:rPr>
          <w:rFonts w:asciiTheme="minorHAnsi" w:hAnsiTheme="minorHAnsi" w:cstheme="minorHAnsi"/>
          <w:spacing w:val="-10"/>
        </w:rPr>
        <w:t xml:space="preserve"> </w:t>
      </w:r>
      <w:r w:rsidRPr="00A576EC">
        <w:rPr>
          <w:rFonts w:asciiTheme="minorHAnsi" w:hAnsiTheme="minorHAnsi" w:cstheme="minorHAnsi"/>
        </w:rPr>
        <w:t>fréquemment</w:t>
      </w:r>
      <w:r w:rsidRPr="00A576EC">
        <w:rPr>
          <w:rFonts w:asciiTheme="minorHAnsi" w:hAnsiTheme="minorHAnsi" w:cstheme="minorHAnsi"/>
          <w:spacing w:val="40"/>
        </w:rPr>
        <w:t xml:space="preserve"> </w:t>
      </w:r>
      <w:r w:rsidRPr="00A576EC">
        <w:rPr>
          <w:rFonts w:asciiTheme="minorHAnsi" w:hAnsiTheme="minorHAnsi" w:cstheme="minorHAnsi"/>
        </w:rPr>
        <w:t>une</w:t>
      </w:r>
      <w:r w:rsidRPr="00A576EC">
        <w:rPr>
          <w:rFonts w:asciiTheme="minorHAnsi" w:hAnsiTheme="minorHAnsi" w:cstheme="minorHAnsi"/>
          <w:spacing w:val="-10"/>
        </w:rPr>
        <w:t xml:space="preserve"> </w:t>
      </w:r>
      <w:r w:rsidRPr="00A576EC">
        <w:rPr>
          <w:rFonts w:asciiTheme="minorHAnsi" w:hAnsiTheme="minorHAnsi" w:cstheme="minorHAnsi"/>
        </w:rPr>
        <w:t>attention</w:t>
      </w:r>
      <w:r w:rsidRPr="00A576EC">
        <w:rPr>
          <w:rFonts w:asciiTheme="minorHAnsi" w:hAnsiTheme="minorHAnsi" w:cstheme="minorHAnsi"/>
          <w:spacing w:val="-9"/>
        </w:rPr>
        <w:t xml:space="preserve"> </w:t>
      </w:r>
      <w:r w:rsidRPr="00A576EC">
        <w:rPr>
          <w:rFonts w:asciiTheme="minorHAnsi" w:hAnsiTheme="minorHAnsi" w:cstheme="minorHAnsi"/>
        </w:rPr>
        <w:t>particulière</w:t>
      </w:r>
      <w:r w:rsidRPr="00A576EC">
        <w:rPr>
          <w:rFonts w:asciiTheme="minorHAnsi" w:hAnsiTheme="minorHAnsi" w:cstheme="minorHAnsi"/>
          <w:spacing w:val="-10"/>
        </w:rPr>
        <w:t xml:space="preserve"> </w:t>
      </w:r>
      <w:r w:rsidRPr="00A576EC">
        <w:rPr>
          <w:rFonts w:asciiTheme="minorHAnsi" w:hAnsiTheme="minorHAnsi" w:cstheme="minorHAnsi"/>
        </w:rPr>
        <w:t>due</w:t>
      </w:r>
      <w:r w:rsidRPr="00A576EC">
        <w:rPr>
          <w:rFonts w:asciiTheme="minorHAnsi" w:hAnsiTheme="minorHAnsi" w:cstheme="minorHAnsi"/>
          <w:spacing w:val="-7"/>
        </w:rPr>
        <w:t xml:space="preserve"> </w:t>
      </w:r>
      <w:r w:rsidRPr="00A576EC">
        <w:rPr>
          <w:rFonts w:asciiTheme="minorHAnsi" w:hAnsiTheme="minorHAnsi" w:cstheme="minorHAnsi"/>
        </w:rPr>
        <w:t>à</w:t>
      </w:r>
      <w:r w:rsidRPr="00A576EC">
        <w:rPr>
          <w:rFonts w:asciiTheme="minorHAnsi" w:hAnsiTheme="minorHAnsi" w:cstheme="minorHAnsi"/>
          <w:spacing w:val="-21"/>
        </w:rPr>
        <w:t xml:space="preserve"> </w:t>
      </w:r>
      <w:r w:rsidRPr="00A576EC">
        <w:rPr>
          <w:rFonts w:asciiTheme="minorHAnsi" w:hAnsiTheme="minorHAnsi" w:cstheme="minorHAnsi"/>
        </w:rPr>
        <w:t xml:space="preserve">la volatilité de leurs contrats. Nous vous épargnons le contrôle </w:t>
      </w:r>
      <w:proofErr w:type="spellStart"/>
      <w:r w:rsidRPr="00A576EC">
        <w:rPr>
          <w:rFonts w:asciiTheme="minorHAnsi" w:hAnsiTheme="minorHAnsi" w:cstheme="minorHAnsi"/>
        </w:rPr>
        <w:t>méticuleuxdes</w:t>
      </w:r>
      <w:proofErr w:type="spellEnd"/>
      <w:r w:rsidRPr="00A576EC">
        <w:rPr>
          <w:rFonts w:asciiTheme="minorHAnsi" w:hAnsiTheme="minorHAnsi" w:cstheme="minorHAnsi"/>
        </w:rPr>
        <w:t xml:space="preserve"> dates d’expiration de plusieurs contrats, parfois de courte durée. Vous êtes exemptés</w:t>
      </w:r>
      <w:r w:rsidRPr="00A576EC">
        <w:rPr>
          <w:rFonts w:asciiTheme="minorHAnsi" w:hAnsiTheme="minorHAnsi" w:cstheme="minorHAnsi"/>
          <w:spacing w:val="-8"/>
        </w:rPr>
        <w:t xml:space="preserve"> </w:t>
      </w:r>
      <w:r w:rsidRPr="00A576EC">
        <w:rPr>
          <w:rFonts w:asciiTheme="minorHAnsi" w:hAnsiTheme="minorHAnsi" w:cstheme="minorHAnsi"/>
        </w:rPr>
        <w:t>d’allouer</w:t>
      </w:r>
      <w:r w:rsidRPr="00A576EC">
        <w:rPr>
          <w:rFonts w:asciiTheme="minorHAnsi" w:hAnsiTheme="minorHAnsi" w:cstheme="minorHAnsi"/>
          <w:spacing w:val="-8"/>
        </w:rPr>
        <w:t xml:space="preserve"> </w:t>
      </w:r>
      <w:r w:rsidRPr="00A576EC">
        <w:rPr>
          <w:rFonts w:asciiTheme="minorHAnsi" w:hAnsiTheme="minorHAnsi" w:cstheme="minorHAnsi"/>
        </w:rPr>
        <w:t>des</w:t>
      </w:r>
      <w:r w:rsidRPr="00A576EC">
        <w:rPr>
          <w:rFonts w:asciiTheme="minorHAnsi" w:hAnsiTheme="minorHAnsi" w:cstheme="minorHAnsi"/>
          <w:spacing w:val="-8"/>
        </w:rPr>
        <w:t xml:space="preserve"> </w:t>
      </w:r>
      <w:r w:rsidRPr="00A576EC">
        <w:rPr>
          <w:rFonts w:asciiTheme="minorHAnsi" w:hAnsiTheme="minorHAnsi" w:cstheme="minorHAnsi"/>
        </w:rPr>
        <w:t>ressources</w:t>
      </w:r>
      <w:r w:rsidRPr="00A576EC">
        <w:rPr>
          <w:rFonts w:asciiTheme="minorHAnsi" w:hAnsiTheme="minorHAnsi" w:cstheme="minorHAnsi"/>
          <w:spacing w:val="-9"/>
        </w:rPr>
        <w:t xml:space="preserve"> </w:t>
      </w:r>
      <w:r w:rsidRPr="00A576EC">
        <w:rPr>
          <w:rFonts w:asciiTheme="minorHAnsi" w:hAnsiTheme="minorHAnsi" w:cstheme="minorHAnsi"/>
        </w:rPr>
        <w:t>supplémentaires</w:t>
      </w:r>
      <w:r w:rsidRPr="00A576EC">
        <w:rPr>
          <w:rFonts w:asciiTheme="minorHAnsi" w:hAnsiTheme="minorHAnsi" w:cstheme="minorHAnsi"/>
          <w:spacing w:val="-8"/>
        </w:rPr>
        <w:t xml:space="preserve"> </w:t>
      </w:r>
      <w:r w:rsidRPr="00A576EC">
        <w:rPr>
          <w:rFonts w:asciiTheme="minorHAnsi" w:hAnsiTheme="minorHAnsi" w:cstheme="minorHAnsi"/>
        </w:rPr>
        <w:t>en</w:t>
      </w:r>
      <w:r w:rsidRPr="00A576EC">
        <w:rPr>
          <w:rFonts w:asciiTheme="minorHAnsi" w:hAnsiTheme="minorHAnsi" w:cstheme="minorHAnsi"/>
          <w:spacing w:val="-10"/>
        </w:rPr>
        <w:t xml:space="preserve"> </w:t>
      </w:r>
      <w:r w:rsidRPr="00A576EC">
        <w:rPr>
          <w:rFonts w:asciiTheme="minorHAnsi" w:hAnsiTheme="minorHAnsi" w:cstheme="minorHAnsi"/>
        </w:rPr>
        <w:t>charge</w:t>
      </w:r>
      <w:r w:rsidRPr="00A576EC">
        <w:rPr>
          <w:rFonts w:asciiTheme="minorHAnsi" w:hAnsiTheme="minorHAnsi" w:cstheme="minorHAnsi"/>
          <w:spacing w:val="-8"/>
        </w:rPr>
        <w:t xml:space="preserve"> </w:t>
      </w:r>
      <w:r w:rsidRPr="00A576EC">
        <w:rPr>
          <w:rFonts w:asciiTheme="minorHAnsi" w:hAnsiTheme="minorHAnsi" w:cstheme="minorHAnsi"/>
        </w:rPr>
        <w:t>de</w:t>
      </w:r>
      <w:r w:rsidRPr="00A576EC">
        <w:rPr>
          <w:rFonts w:asciiTheme="minorHAnsi" w:hAnsiTheme="minorHAnsi" w:cstheme="minorHAnsi"/>
          <w:spacing w:val="-8"/>
        </w:rPr>
        <w:t xml:space="preserve"> </w:t>
      </w:r>
      <w:r w:rsidRPr="00A576EC">
        <w:rPr>
          <w:rFonts w:asciiTheme="minorHAnsi" w:hAnsiTheme="minorHAnsi" w:cstheme="minorHAnsi"/>
        </w:rPr>
        <w:t xml:space="preserve">l’assurance </w:t>
      </w:r>
      <w:r w:rsidRPr="00A576EC">
        <w:rPr>
          <w:rFonts w:asciiTheme="minorHAnsi" w:hAnsiTheme="minorHAnsi" w:cstheme="minorHAnsi"/>
          <w:spacing w:val="-2"/>
        </w:rPr>
        <w:t>maladie</w:t>
      </w:r>
      <w:r w:rsidRPr="00A576EC">
        <w:rPr>
          <w:rFonts w:asciiTheme="minorHAnsi" w:hAnsiTheme="minorHAnsi" w:cstheme="minorHAnsi"/>
          <w:spacing w:val="-20"/>
        </w:rPr>
        <w:t xml:space="preserve"> </w:t>
      </w:r>
      <w:r w:rsidRPr="00A576EC">
        <w:rPr>
          <w:rFonts w:asciiTheme="minorHAnsi" w:hAnsiTheme="minorHAnsi" w:cstheme="minorHAnsi"/>
          <w:spacing w:val="-2"/>
        </w:rPr>
        <w:t>et</w:t>
      </w:r>
      <w:r w:rsidRPr="00A576EC">
        <w:rPr>
          <w:rFonts w:asciiTheme="minorHAnsi" w:hAnsiTheme="minorHAnsi" w:cstheme="minorHAnsi"/>
          <w:spacing w:val="-19"/>
        </w:rPr>
        <w:t xml:space="preserve"> </w:t>
      </w:r>
      <w:r w:rsidRPr="00A576EC">
        <w:rPr>
          <w:rFonts w:asciiTheme="minorHAnsi" w:hAnsiTheme="minorHAnsi" w:cstheme="minorHAnsi"/>
          <w:spacing w:val="-2"/>
        </w:rPr>
        <w:t>de</w:t>
      </w:r>
      <w:r w:rsidRPr="00A576EC">
        <w:rPr>
          <w:rFonts w:asciiTheme="minorHAnsi" w:hAnsiTheme="minorHAnsi" w:cstheme="minorHAnsi"/>
          <w:spacing w:val="-19"/>
        </w:rPr>
        <w:t xml:space="preserve"> </w:t>
      </w:r>
      <w:r w:rsidRPr="00A576EC">
        <w:rPr>
          <w:rFonts w:asciiTheme="minorHAnsi" w:hAnsiTheme="minorHAnsi" w:cstheme="minorHAnsi"/>
          <w:spacing w:val="-2"/>
        </w:rPr>
        <w:t>la</w:t>
      </w:r>
      <w:r w:rsidRPr="00A576EC">
        <w:rPr>
          <w:rFonts w:asciiTheme="minorHAnsi" w:hAnsiTheme="minorHAnsi" w:cstheme="minorHAnsi"/>
          <w:spacing w:val="-19"/>
        </w:rPr>
        <w:t xml:space="preserve"> </w:t>
      </w:r>
      <w:r w:rsidRPr="00A576EC">
        <w:rPr>
          <w:rFonts w:asciiTheme="minorHAnsi" w:hAnsiTheme="minorHAnsi" w:cstheme="minorHAnsi"/>
          <w:spacing w:val="-2"/>
        </w:rPr>
        <w:t>sécurité</w:t>
      </w:r>
      <w:r w:rsidRPr="00A576EC">
        <w:rPr>
          <w:rFonts w:asciiTheme="minorHAnsi" w:hAnsiTheme="minorHAnsi" w:cstheme="minorHAnsi"/>
          <w:spacing w:val="-19"/>
        </w:rPr>
        <w:t xml:space="preserve"> </w:t>
      </w:r>
      <w:r w:rsidRPr="00A576EC">
        <w:rPr>
          <w:rFonts w:asciiTheme="minorHAnsi" w:hAnsiTheme="minorHAnsi" w:cstheme="minorHAnsi"/>
          <w:spacing w:val="-2"/>
        </w:rPr>
        <w:t>sociale</w:t>
      </w:r>
      <w:r w:rsidRPr="00A576EC">
        <w:rPr>
          <w:rFonts w:asciiTheme="minorHAnsi" w:hAnsiTheme="minorHAnsi" w:cstheme="minorHAnsi"/>
          <w:spacing w:val="-19"/>
        </w:rPr>
        <w:t xml:space="preserve"> </w:t>
      </w:r>
      <w:r w:rsidRPr="00A576EC">
        <w:rPr>
          <w:rFonts w:asciiTheme="minorHAnsi" w:hAnsiTheme="minorHAnsi" w:cstheme="minorHAnsi"/>
          <w:spacing w:val="-2"/>
        </w:rPr>
        <w:t>du</w:t>
      </w:r>
      <w:r w:rsidRPr="00A576EC">
        <w:rPr>
          <w:rFonts w:asciiTheme="minorHAnsi" w:hAnsiTheme="minorHAnsi" w:cstheme="minorHAnsi"/>
          <w:spacing w:val="-19"/>
        </w:rPr>
        <w:t xml:space="preserve"> </w:t>
      </w:r>
      <w:r w:rsidRPr="00A576EC">
        <w:rPr>
          <w:rFonts w:asciiTheme="minorHAnsi" w:hAnsiTheme="minorHAnsi" w:cstheme="minorHAnsi"/>
          <w:spacing w:val="-2"/>
        </w:rPr>
        <w:t>personnel</w:t>
      </w:r>
      <w:r w:rsidRPr="00A576EC">
        <w:rPr>
          <w:rFonts w:asciiTheme="minorHAnsi" w:hAnsiTheme="minorHAnsi" w:cstheme="minorHAnsi"/>
          <w:spacing w:val="-19"/>
        </w:rPr>
        <w:t xml:space="preserve"> </w:t>
      </w:r>
      <w:r w:rsidRPr="00A576EC">
        <w:rPr>
          <w:rFonts w:asciiTheme="minorHAnsi" w:hAnsiTheme="minorHAnsi" w:cstheme="minorHAnsi"/>
          <w:spacing w:val="-2"/>
        </w:rPr>
        <w:t>externalisé.</w:t>
      </w:r>
      <w:r w:rsidRPr="00A576EC">
        <w:rPr>
          <w:rFonts w:asciiTheme="minorHAnsi" w:hAnsiTheme="minorHAnsi" w:cstheme="minorHAnsi"/>
          <w:spacing w:val="-19"/>
        </w:rPr>
        <w:t xml:space="preserve"> </w:t>
      </w:r>
      <w:r w:rsidRPr="00A576EC">
        <w:rPr>
          <w:rFonts w:asciiTheme="minorHAnsi" w:hAnsiTheme="minorHAnsi" w:cstheme="minorHAnsi"/>
          <w:spacing w:val="-2"/>
        </w:rPr>
        <w:t>Nous</w:t>
      </w:r>
      <w:r w:rsidRPr="00A576EC">
        <w:rPr>
          <w:rFonts w:asciiTheme="minorHAnsi" w:hAnsiTheme="minorHAnsi" w:cstheme="minorHAnsi"/>
          <w:spacing w:val="-19"/>
        </w:rPr>
        <w:t xml:space="preserve"> </w:t>
      </w:r>
      <w:r w:rsidRPr="00A576EC">
        <w:rPr>
          <w:rFonts w:asciiTheme="minorHAnsi" w:hAnsiTheme="minorHAnsi" w:cstheme="minorHAnsi"/>
          <w:spacing w:val="-2"/>
        </w:rPr>
        <w:t>nous</w:t>
      </w:r>
      <w:r w:rsidRPr="00A576EC">
        <w:rPr>
          <w:rFonts w:asciiTheme="minorHAnsi" w:hAnsiTheme="minorHAnsi" w:cstheme="minorHAnsi"/>
          <w:spacing w:val="-20"/>
        </w:rPr>
        <w:t xml:space="preserve"> </w:t>
      </w:r>
      <w:r w:rsidRPr="00A576EC">
        <w:rPr>
          <w:rFonts w:asciiTheme="minorHAnsi" w:hAnsiTheme="minorHAnsi" w:cstheme="minorHAnsi"/>
          <w:spacing w:val="-2"/>
        </w:rPr>
        <w:t xml:space="preserve">rassurons </w:t>
      </w:r>
      <w:r w:rsidRPr="00A576EC">
        <w:rPr>
          <w:rFonts w:asciiTheme="minorHAnsi" w:hAnsiTheme="minorHAnsi" w:cstheme="minorHAnsi"/>
          <w:spacing w:val="-6"/>
        </w:rPr>
        <w:t>qu’ils</w:t>
      </w:r>
      <w:r w:rsidRPr="00A576EC">
        <w:rPr>
          <w:rFonts w:asciiTheme="minorHAnsi" w:hAnsiTheme="minorHAnsi" w:cstheme="minorHAnsi"/>
          <w:spacing w:val="-14"/>
        </w:rPr>
        <w:t xml:space="preserve"> </w:t>
      </w:r>
      <w:r w:rsidRPr="00A576EC">
        <w:rPr>
          <w:rFonts w:asciiTheme="minorHAnsi" w:hAnsiTheme="minorHAnsi" w:cstheme="minorHAnsi"/>
          <w:spacing w:val="-6"/>
        </w:rPr>
        <w:t>se</w:t>
      </w:r>
      <w:r w:rsidRPr="00A576EC">
        <w:rPr>
          <w:rFonts w:asciiTheme="minorHAnsi" w:hAnsiTheme="minorHAnsi" w:cstheme="minorHAnsi"/>
          <w:spacing w:val="-14"/>
        </w:rPr>
        <w:t xml:space="preserve"> </w:t>
      </w:r>
      <w:r w:rsidRPr="00A576EC">
        <w:rPr>
          <w:rFonts w:asciiTheme="minorHAnsi" w:hAnsiTheme="minorHAnsi" w:cstheme="minorHAnsi"/>
          <w:spacing w:val="-6"/>
        </w:rPr>
        <w:t>soient</w:t>
      </w:r>
      <w:r w:rsidRPr="00A576EC">
        <w:rPr>
          <w:rFonts w:asciiTheme="minorHAnsi" w:hAnsiTheme="minorHAnsi" w:cstheme="minorHAnsi"/>
          <w:spacing w:val="-8"/>
        </w:rPr>
        <w:t xml:space="preserve"> </w:t>
      </w:r>
      <w:r w:rsidRPr="00A576EC">
        <w:rPr>
          <w:rFonts w:asciiTheme="minorHAnsi" w:hAnsiTheme="minorHAnsi" w:cstheme="minorHAnsi"/>
          <w:spacing w:val="-6"/>
        </w:rPr>
        <w:t>acquittés</w:t>
      </w:r>
      <w:r w:rsidRPr="00A576EC">
        <w:rPr>
          <w:rFonts w:asciiTheme="minorHAnsi" w:hAnsiTheme="minorHAnsi" w:cstheme="minorHAnsi"/>
          <w:spacing w:val="-7"/>
        </w:rPr>
        <w:t xml:space="preserve"> </w:t>
      </w:r>
      <w:r w:rsidRPr="00A576EC">
        <w:rPr>
          <w:rFonts w:asciiTheme="minorHAnsi" w:hAnsiTheme="minorHAnsi" w:cstheme="minorHAnsi"/>
          <w:spacing w:val="-6"/>
        </w:rPr>
        <w:t>de</w:t>
      </w:r>
      <w:r w:rsidRPr="00A576EC">
        <w:rPr>
          <w:rFonts w:asciiTheme="minorHAnsi" w:hAnsiTheme="minorHAnsi" w:cstheme="minorHAnsi"/>
          <w:spacing w:val="-14"/>
        </w:rPr>
        <w:t xml:space="preserve"> </w:t>
      </w:r>
      <w:r w:rsidRPr="00A576EC">
        <w:rPr>
          <w:rFonts w:asciiTheme="minorHAnsi" w:hAnsiTheme="minorHAnsi" w:cstheme="minorHAnsi"/>
          <w:spacing w:val="-6"/>
        </w:rPr>
        <w:t>leurs</w:t>
      </w:r>
      <w:r w:rsidRPr="00A576EC">
        <w:rPr>
          <w:rFonts w:asciiTheme="minorHAnsi" w:hAnsiTheme="minorHAnsi" w:cstheme="minorHAnsi"/>
          <w:spacing w:val="-16"/>
        </w:rPr>
        <w:t xml:space="preserve"> </w:t>
      </w:r>
      <w:r w:rsidRPr="00A576EC">
        <w:rPr>
          <w:rFonts w:asciiTheme="minorHAnsi" w:hAnsiTheme="minorHAnsi" w:cstheme="minorHAnsi"/>
          <w:spacing w:val="-6"/>
        </w:rPr>
        <w:t>obligations</w:t>
      </w:r>
      <w:r w:rsidRPr="00A576EC">
        <w:rPr>
          <w:rFonts w:asciiTheme="minorHAnsi" w:hAnsiTheme="minorHAnsi" w:cstheme="minorHAnsi"/>
          <w:spacing w:val="-8"/>
        </w:rPr>
        <w:t xml:space="preserve"> </w:t>
      </w:r>
      <w:r w:rsidRPr="00A576EC">
        <w:rPr>
          <w:rFonts w:asciiTheme="minorHAnsi" w:hAnsiTheme="minorHAnsi" w:cstheme="minorHAnsi"/>
          <w:spacing w:val="-6"/>
        </w:rPr>
        <w:t>fiscales.</w:t>
      </w:r>
      <w:r w:rsidRPr="00A576EC">
        <w:rPr>
          <w:rFonts w:asciiTheme="minorHAnsi" w:hAnsiTheme="minorHAnsi" w:cstheme="minorHAnsi"/>
          <w:spacing w:val="-15"/>
        </w:rPr>
        <w:t xml:space="preserve"> </w:t>
      </w:r>
      <w:r w:rsidRPr="00A576EC">
        <w:rPr>
          <w:rFonts w:asciiTheme="minorHAnsi" w:hAnsiTheme="minorHAnsi" w:cstheme="minorHAnsi"/>
          <w:spacing w:val="-6"/>
        </w:rPr>
        <w:t>La</w:t>
      </w:r>
      <w:r w:rsidRPr="00A576EC">
        <w:rPr>
          <w:rFonts w:asciiTheme="minorHAnsi" w:hAnsiTheme="minorHAnsi" w:cstheme="minorHAnsi"/>
          <w:spacing w:val="-15"/>
        </w:rPr>
        <w:t xml:space="preserve"> </w:t>
      </w:r>
      <w:r w:rsidRPr="00A576EC">
        <w:rPr>
          <w:rFonts w:asciiTheme="minorHAnsi" w:hAnsiTheme="minorHAnsi" w:cstheme="minorHAnsi"/>
          <w:spacing w:val="-6"/>
        </w:rPr>
        <w:t>gestion</w:t>
      </w:r>
      <w:r w:rsidRPr="00A576EC">
        <w:rPr>
          <w:rFonts w:asciiTheme="minorHAnsi" w:hAnsiTheme="minorHAnsi" w:cstheme="minorHAnsi"/>
          <w:spacing w:val="-11"/>
        </w:rPr>
        <w:t xml:space="preserve"> </w:t>
      </w:r>
      <w:r w:rsidRPr="00A576EC">
        <w:rPr>
          <w:rFonts w:asciiTheme="minorHAnsi" w:hAnsiTheme="minorHAnsi" w:cstheme="minorHAnsi"/>
          <w:spacing w:val="-6"/>
        </w:rPr>
        <w:t>de</w:t>
      </w:r>
      <w:r w:rsidRPr="00A576EC">
        <w:rPr>
          <w:rFonts w:asciiTheme="minorHAnsi" w:hAnsiTheme="minorHAnsi" w:cstheme="minorHAnsi"/>
          <w:spacing w:val="-11"/>
        </w:rPr>
        <w:t xml:space="preserve"> </w:t>
      </w:r>
      <w:r w:rsidRPr="00A576EC">
        <w:rPr>
          <w:rFonts w:asciiTheme="minorHAnsi" w:hAnsiTheme="minorHAnsi" w:cstheme="minorHAnsi"/>
          <w:spacing w:val="-6"/>
        </w:rPr>
        <w:t>leurs</w:t>
      </w:r>
      <w:r w:rsidRPr="00A576EC">
        <w:rPr>
          <w:rFonts w:asciiTheme="minorHAnsi" w:hAnsiTheme="minorHAnsi" w:cstheme="minorHAnsi"/>
          <w:spacing w:val="-13"/>
        </w:rPr>
        <w:t xml:space="preserve"> </w:t>
      </w:r>
      <w:proofErr w:type="spellStart"/>
      <w:r w:rsidRPr="00A576EC">
        <w:rPr>
          <w:rFonts w:asciiTheme="minorHAnsi" w:hAnsiTheme="minorHAnsi" w:cstheme="minorHAnsi"/>
          <w:spacing w:val="-6"/>
        </w:rPr>
        <w:t>plansde</w:t>
      </w:r>
      <w:proofErr w:type="spellEnd"/>
      <w:r w:rsidRPr="00A576EC">
        <w:rPr>
          <w:rFonts w:asciiTheme="minorHAnsi" w:hAnsiTheme="minorHAnsi" w:cstheme="minorHAnsi"/>
          <w:spacing w:val="-6"/>
        </w:rPr>
        <w:t xml:space="preserve"> </w:t>
      </w:r>
      <w:r w:rsidRPr="00A576EC">
        <w:rPr>
          <w:rFonts w:asciiTheme="minorHAnsi" w:hAnsiTheme="minorHAnsi" w:cstheme="minorHAnsi"/>
        </w:rPr>
        <w:t>congés</w:t>
      </w:r>
      <w:r w:rsidRPr="00A576EC">
        <w:rPr>
          <w:rFonts w:asciiTheme="minorHAnsi" w:hAnsiTheme="minorHAnsi" w:cstheme="minorHAnsi"/>
          <w:spacing w:val="-9"/>
        </w:rPr>
        <w:t xml:space="preserve"> </w:t>
      </w:r>
      <w:r w:rsidRPr="00A576EC">
        <w:rPr>
          <w:rFonts w:asciiTheme="minorHAnsi" w:hAnsiTheme="minorHAnsi" w:cstheme="minorHAnsi"/>
        </w:rPr>
        <w:t>légaux</w:t>
      </w:r>
      <w:r w:rsidRPr="00A576EC">
        <w:rPr>
          <w:rFonts w:asciiTheme="minorHAnsi" w:hAnsiTheme="minorHAnsi" w:cstheme="minorHAnsi"/>
          <w:spacing w:val="-8"/>
        </w:rPr>
        <w:t xml:space="preserve"> </w:t>
      </w:r>
      <w:r w:rsidRPr="00A576EC">
        <w:rPr>
          <w:rFonts w:asciiTheme="minorHAnsi" w:hAnsiTheme="minorHAnsi" w:cstheme="minorHAnsi"/>
        </w:rPr>
        <w:t>est</w:t>
      </w:r>
      <w:r w:rsidRPr="00A576EC">
        <w:rPr>
          <w:rFonts w:asciiTheme="minorHAnsi" w:hAnsiTheme="minorHAnsi" w:cstheme="minorHAnsi"/>
          <w:spacing w:val="-9"/>
        </w:rPr>
        <w:t xml:space="preserve"> </w:t>
      </w:r>
      <w:r w:rsidRPr="00A576EC">
        <w:rPr>
          <w:rFonts w:asciiTheme="minorHAnsi" w:hAnsiTheme="minorHAnsi" w:cstheme="minorHAnsi"/>
        </w:rPr>
        <w:t>à</w:t>
      </w:r>
      <w:r w:rsidRPr="00A576EC">
        <w:rPr>
          <w:rFonts w:asciiTheme="minorHAnsi" w:hAnsiTheme="minorHAnsi" w:cstheme="minorHAnsi"/>
          <w:spacing w:val="-7"/>
        </w:rPr>
        <w:t xml:space="preserve"> </w:t>
      </w:r>
      <w:r w:rsidRPr="00A576EC">
        <w:rPr>
          <w:rFonts w:asciiTheme="minorHAnsi" w:hAnsiTheme="minorHAnsi" w:cstheme="minorHAnsi"/>
        </w:rPr>
        <w:t>notre</w:t>
      </w:r>
      <w:r w:rsidRPr="00A576EC">
        <w:rPr>
          <w:rFonts w:asciiTheme="minorHAnsi" w:hAnsiTheme="minorHAnsi" w:cstheme="minorHAnsi"/>
          <w:spacing w:val="-8"/>
        </w:rPr>
        <w:t xml:space="preserve"> </w:t>
      </w:r>
      <w:r w:rsidRPr="00A576EC">
        <w:rPr>
          <w:rFonts w:asciiTheme="minorHAnsi" w:hAnsiTheme="minorHAnsi" w:cstheme="minorHAnsi"/>
        </w:rPr>
        <w:t>charge,</w:t>
      </w:r>
      <w:r w:rsidRPr="00A576EC">
        <w:rPr>
          <w:rFonts w:asciiTheme="minorHAnsi" w:hAnsiTheme="minorHAnsi" w:cstheme="minorHAnsi"/>
          <w:spacing w:val="-9"/>
        </w:rPr>
        <w:t xml:space="preserve"> </w:t>
      </w:r>
      <w:r w:rsidRPr="00A576EC">
        <w:rPr>
          <w:rFonts w:asciiTheme="minorHAnsi" w:hAnsiTheme="minorHAnsi" w:cstheme="minorHAnsi"/>
        </w:rPr>
        <w:t>ainsi</w:t>
      </w:r>
      <w:r w:rsidRPr="00A576EC">
        <w:rPr>
          <w:rFonts w:asciiTheme="minorHAnsi" w:hAnsiTheme="minorHAnsi" w:cstheme="minorHAnsi"/>
          <w:spacing w:val="-6"/>
        </w:rPr>
        <w:t xml:space="preserve"> </w:t>
      </w:r>
      <w:r w:rsidRPr="00A576EC">
        <w:rPr>
          <w:rFonts w:asciiTheme="minorHAnsi" w:hAnsiTheme="minorHAnsi" w:cstheme="minorHAnsi"/>
        </w:rPr>
        <w:t>que</w:t>
      </w:r>
      <w:r w:rsidRPr="00A576EC">
        <w:rPr>
          <w:rFonts w:asciiTheme="minorHAnsi" w:hAnsiTheme="minorHAnsi" w:cstheme="minorHAnsi"/>
          <w:spacing w:val="-8"/>
        </w:rPr>
        <w:t xml:space="preserve"> </w:t>
      </w:r>
      <w:r w:rsidRPr="00A576EC">
        <w:rPr>
          <w:rFonts w:asciiTheme="minorHAnsi" w:hAnsiTheme="minorHAnsi" w:cstheme="minorHAnsi"/>
        </w:rPr>
        <w:t>le</w:t>
      </w:r>
      <w:r w:rsidRPr="00A576EC">
        <w:rPr>
          <w:rFonts w:asciiTheme="minorHAnsi" w:hAnsiTheme="minorHAnsi" w:cstheme="minorHAnsi"/>
          <w:spacing w:val="-8"/>
        </w:rPr>
        <w:t xml:space="preserve"> </w:t>
      </w:r>
      <w:r w:rsidRPr="00A576EC">
        <w:rPr>
          <w:rFonts w:asciiTheme="minorHAnsi" w:hAnsiTheme="minorHAnsi" w:cstheme="minorHAnsi"/>
        </w:rPr>
        <w:t>plan</w:t>
      </w:r>
      <w:r w:rsidRPr="00A576EC">
        <w:rPr>
          <w:rFonts w:asciiTheme="minorHAnsi" w:hAnsiTheme="minorHAnsi" w:cstheme="minorHAnsi"/>
          <w:spacing w:val="-7"/>
        </w:rPr>
        <w:t xml:space="preserve"> </w:t>
      </w:r>
      <w:r w:rsidRPr="00A576EC">
        <w:rPr>
          <w:rFonts w:asciiTheme="minorHAnsi" w:hAnsiTheme="minorHAnsi" w:cstheme="minorHAnsi"/>
        </w:rPr>
        <w:t>de</w:t>
      </w:r>
      <w:r w:rsidRPr="00A576EC">
        <w:rPr>
          <w:rFonts w:asciiTheme="minorHAnsi" w:hAnsiTheme="minorHAnsi" w:cstheme="minorHAnsi"/>
          <w:spacing w:val="-8"/>
        </w:rPr>
        <w:t xml:space="preserve"> </w:t>
      </w:r>
      <w:r w:rsidRPr="00A576EC">
        <w:rPr>
          <w:rFonts w:asciiTheme="minorHAnsi" w:hAnsiTheme="minorHAnsi" w:cstheme="minorHAnsi"/>
        </w:rPr>
        <w:t>remplacement,</w:t>
      </w:r>
      <w:r w:rsidRPr="00A576EC">
        <w:rPr>
          <w:rFonts w:asciiTheme="minorHAnsi" w:hAnsiTheme="minorHAnsi" w:cstheme="minorHAnsi"/>
          <w:spacing w:val="-3"/>
        </w:rPr>
        <w:t xml:space="preserve"> </w:t>
      </w:r>
      <w:r w:rsidRPr="00A576EC">
        <w:rPr>
          <w:rFonts w:asciiTheme="minorHAnsi" w:hAnsiTheme="minorHAnsi" w:cstheme="minorHAnsi"/>
        </w:rPr>
        <w:t>dont</w:t>
      </w:r>
      <w:r w:rsidRPr="00A576EC">
        <w:rPr>
          <w:rFonts w:asciiTheme="minorHAnsi" w:hAnsiTheme="minorHAnsi" w:cstheme="minorHAnsi"/>
          <w:spacing w:val="-20"/>
        </w:rPr>
        <w:t xml:space="preserve"> </w:t>
      </w:r>
      <w:r w:rsidRPr="00A576EC">
        <w:rPr>
          <w:rFonts w:asciiTheme="minorHAnsi" w:hAnsiTheme="minorHAnsi" w:cstheme="minorHAnsi"/>
        </w:rPr>
        <w:t xml:space="preserve">le </w:t>
      </w:r>
      <w:r w:rsidRPr="00A576EC">
        <w:rPr>
          <w:rFonts w:asciiTheme="minorHAnsi" w:hAnsiTheme="minorHAnsi" w:cstheme="minorHAnsi"/>
          <w:spacing w:val="-2"/>
        </w:rPr>
        <w:t>coût</w:t>
      </w:r>
      <w:r w:rsidRPr="00A576EC">
        <w:rPr>
          <w:rFonts w:asciiTheme="minorHAnsi" w:hAnsiTheme="minorHAnsi" w:cstheme="minorHAnsi"/>
          <w:spacing w:val="-20"/>
        </w:rPr>
        <w:t xml:space="preserve"> </w:t>
      </w:r>
      <w:r w:rsidRPr="00A576EC">
        <w:rPr>
          <w:rFonts w:asciiTheme="minorHAnsi" w:hAnsiTheme="minorHAnsi" w:cstheme="minorHAnsi"/>
          <w:spacing w:val="-2"/>
        </w:rPr>
        <w:t>est</w:t>
      </w:r>
      <w:r w:rsidRPr="00A576EC">
        <w:rPr>
          <w:rFonts w:asciiTheme="minorHAnsi" w:hAnsiTheme="minorHAnsi" w:cstheme="minorHAnsi"/>
          <w:spacing w:val="-19"/>
        </w:rPr>
        <w:t xml:space="preserve"> </w:t>
      </w:r>
      <w:r w:rsidRPr="00A576EC">
        <w:rPr>
          <w:rFonts w:asciiTheme="minorHAnsi" w:hAnsiTheme="minorHAnsi" w:cstheme="minorHAnsi"/>
          <w:spacing w:val="-2"/>
        </w:rPr>
        <w:t>inclus</w:t>
      </w:r>
      <w:r w:rsidRPr="00A576EC">
        <w:rPr>
          <w:rFonts w:asciiTheme="minorHAnsi" w:hAnsiTheme="minorHAnsi" w:cstheme="minorHAnsi"/>
          <w:spacing w:val="-16"/>
        </w:rPr>
        <w:t xml:space="preserve"> </w:t>
      </w:r>
      <w:r w:rsidRPr="00A576EC">
        <w:rPr>
          <w:rFonts w:asciiTheme="minorHAnsi" w:hAnsiTheme="minorHAnsi" w:cstheme="minorHAnsi"/>
          <w:spacing w:val="-2"/>
        </w:rPr>
        <w:t>dans</w:t>
      </w:r>
      <w:r w:rsidRPr="00A576EC">
        <w:rPr>
          <w:rFonts w:asciiTheme="minorHAnsi" w:hAnsiTheme="minorHAnsi" w:cstheme="minorHAnsi"/>
          <w:spacing w:val="-17"/>
        </w:rPr>
        <w:t xml:space="preserve"> </w:t>
      </w:r>
      <w:r w:rsidRPr="00A576EC">
        <w:rPr>
          <w:rFonts w:asciiTheme="minorHAnsi" w:hAnsiTheme="minorHAnsi" w:cstheme="minorHAnsi"/>
          <w:spacing w:val="-2"/>
        </w:rPr>
        <w:t>les</w:t>
      </w:r>
      <w:r w:rsidRPr="00A576EC">
        <w:rPr>
          <w:rFonts w:asciiTheme="minorHAnsi" w:hAnsiTheme="minorHAnsi" w:cstheme="minorHAnsi"/>
          <w:spacing w:val="-20"/>
        </w:rPr>
        <w:t xml:space="preserve"> </w:t>
      </w:r>
      <w:r w:rsidRPr="00A576EC">
        <w:rPr>
          <w:rFonts w:asciiTheme="minorHAnsi" w:hAnsiTheme="minorHAnsi" w:cstheme="minorHAnsi"/>
          <w:spacing w:val="-2"/>
        </w:rPr>
        <w:t>frais</w:t>
      </w:r>
      <w:r w:rsidRPr="00A576EC">
        <w:rPr>
          <w:rFonts w:asciiTheme="minorHAnsi" w:hAnsiTheme="minorHAnsi" w:cstheme="minorHAnsi"/>
          <w:spacing w:val="-17"/>
        </w:rPr>
        <w:t xml:space="preserve"> </w:t>
      </w:r>
      <w:r w:rsidRPr="00A576EC">
        <w:rPr>
          <w:rFonts w:asciiTheme="minorHAnsi" w:hAnsiTheme="minorHAnsi" w:cstheme="minorHAnsi"/>
          <w:spacing w:val="-2"/>
        </w:rPr>
        <w:t>de</w:t>
      </w:r>
      <w:r w:rsidRPr="00A576EC">
        <w:rPr>
          <w:rFonts w:asciiTheme="minorHAnsi" w:hAnsiTheme="minorHAnsi" w:cstheme="minorHAnsi"/>
          <w:spacing w:val="-16"/>
        </w:rPr>
        <w:t xml:space="preserve"> </w:t>
      </w:r>
      <w:r w:rsidRPr="00A576EC">
        <w:rPr>
          <w:rFonts w:asciiTheme="minorHAnsi" w:hAnsiTheme="minorHAnsi" w:cstheme="minorHAnsi"/>
          <w:spacing w:val="-2"/>
        </w:rPr>
        <w:t>gestion.</w:t>
      </w:r>
    </w:p>
    <w:p w14:paraId="15854770" w14:textId="77777777" w:rsidR="003D5B1E" w:rsidRPr="00A576EC" w:rsidRDefault="00104086">
      <w:pPr>
        <w:pStyle w:val="Paragraphedeliste"/>
        <w:numPr>
          <w:ilvl w:val="1"/>
          <w:numId w:val="3"/>
        </w:numPr>
        <w:tabs>
          <w:tab w:val="left" w:pos="838"/>
        </w:tabs>
        <w:spacing w:before="242"/>
        <w:ind w:left="838" w:hanging="359"/>
        <w:rPr>
          <w:rFonts w:asciiTheme="minorHAnsi" w:hAnsiTheme="minorHAnsi" w:cstheme="minorHAnsi"/>
          <w:b/>
          <w:sz w:val="24"/>
          <w:szCs w:val="24"/>
        </w:rPr>
      </w:pPr>
      <w:r w:rsidRPr="00A576EC">
        <w:rPr>
          <w:rFonts w:asciiTheme="minorHAnsi" w:hAnsiTheme="minorHAnsi" w:cstheme="minorHAnsi"/>
          <w:b/>
          <w:sz w:val="24"/>
          <w:szCs w:val="24"/>
        </w:rPr>
        <w:t>Gestion</w:t>
      </w:r>
      <w:r w:rsidRPr="00A576EC">
        <w:rPr>
          <w:rFonts w:asciiTheme="minorHAnsi" w:hAnsiTheme="minorHAnsi" w:cstheme="minorHAnsi"/>
          <w:b/>
          <w:spacing w:val="-19"/>
          <w:sz w:val="24"/>
          <w:szCs w:val="24"/>
        </w:rPr>
        <w:t xml:space="preserve"> </w:t>
      </w:r>
      <w:r w:rsidRPr="00A576EC">
        <w:rPr>
          <w:rFonts w:asciiTheme="minorHAnsi" w:hAnsiTheme="minorHAnsi" w:cstheme="minorHAnsi"/>
          <w:b/>
          <w:spacing w:val="-2"/>
          <w:sz w:val="24"/>
          <w:szCs w:val="24"/>
        </w:rPr>
        <w:t>comptable</w:t>
      </w:r>
    </w:p>
    <w:p w14:paraId="35124969" w14:textId="77777777" w:rsidR="003D5B1E" w:rsidRPr="00A576EC" w:rsidRDefault="00104086">
      <w:pPr>
        <w:pStyle w:val="Corpsdetexte"/>
        <w:spacing w:before="282" w:line="276" w:lineRule="auto"/>
        <w:ind w:left="119" w:right="493"/>
        <w:jc w:val="both"/>
        <w:rPr>
          <w:rFonts w:asciiTheme="minorHAnsi" w:hAnsiTheme="minorHAnsi" w:cstheme="minorHAnsi"/>
        </w:rPr>
      </w:pPr>
      <w:r w:rsidRPr="00A576EC">
        <w:rPr>
          <w:rFonts w:asciiTheme="minorHAnsi" w:hAnsiTheme="minorHAnsi" w:cstheme="minorHAnsi"/>
        </w:rPr>
        <w:t xml:space="preserve">Nos clients n’ont plus à rallonger leurs longues listes de paie en incluant les </w:t>
      </w:r>
      <w:r w:rsidRPr="00A576EC">
        <w:rPr>
          <w:rFonts w:asciiTheme="minorHAnsi" w:hAnsiTheme="minorHAnsi" w:cstheme="minorHAnsi"/>
          <w:spacing w:val="-6"/>
        </w:rPr>
        <w:t>intérimaires/stagiaires</w:t>
      </w:r>
      <w:r w:rsidRPr="00A576EC">
        <w:rPr>
          <w:rFonts w:asciiTheme="minorHAnsi" w:hAnsiTheme="minorHAnsi" w:cstheme="minorHAnsi"/>
          <w:spacing w:val="-16"/>
        </w:rPr>
        <w:t xml:space="preserve"> </w:t>
      </w:r>
      <w:r w:rsidRPr="00A576EC">
        <w:rPr>
          <w:rFonts w:asciiTheme="minorHAnsi" w:hAnsiTheme="minorHAnsi" w:cstheme="minorHAnsi"/>
          <w:spacing w:val="-6"/>
        </w:rPr>
        <w:t>travaillant</w:t>
      </w:r>
      <w:r w:rsidRPr="00A576EC">
        <w:rPr>
          <w:rFonts w:asciiTheme="minorHAnsi" w:hAnsiTheme="minorHAnsi" w:cstheme="minorHAnsi"/>
          <w:spacing w:val="-15"/>
        </w:rPr>
        <w:t xml:space="preserve"> </w:t>
      </w:r>
      <w:r w:rsidRPr="00A576EC">
        <w:rPr>
          <w:rFonts w:asciiTheme="minorHAnsi" w:hAnsiTheme="minorHAnsi" w:cstheme="minorHAnsi"/>
          <w:spacing w:val="-6"/>
        </w:rPr>
        <w:t>chez</w:t>
      </w:r>
      <w:r w:rsidRPr="00A576EC">
        <w:rPr>
          <w:rFonts w:asciiTheme="minorHAnsi" w:hAnsiTheme="minorHAnsi" w:cstheme="minorHAnsi"/>
          <w:spacing w:val="-15"/>
        </w:rPr>
        <w:t xml:space="preserve"> </w:t>
      </w:r>
      <w:r w:rsidRPr="00A576EC">
        <w:rPr>
          <w:rFonts w:asciiTheme="minorHAnsi" w:hAnsiTheme="minorHAnsi" w:cstheme="minorHAnsi"/>
          <w:spacing w:val="-6"/>
        </w:rPr>
        <w:t>eux.</w:t>
      </w:r>
      <w:r w:rsidRPr="00A576EC">
        <w:rPr>
          <w:rFonts w:asciiTheme="minorHAnsi" w:hAnsiTheme="minorHAnsi" w:cstheme="minorHAnsi"/>
          <w:spacing w:val="-15"/>
        </w:rPr>
        <w:t xml:space="preserve"> </w:t>
      </w:r>
      <w:r w:rsidRPr="00A576EC">
        <w:rPr>
          <w:rFonts w:asciiTheme="minorHAnsi" w:hAnsiTheme="minorHAnsi" w:cstheme="minorHAnsi"/>
          <w:spacing w:val="-6"/>
        </w:rPr>
        <w:t>Nous</w:t>
      </w:r>
      <w:r w:rsidRPr="00A576EC">
        <w:rPr>
          <w:rFonts w:asciiTheme="minorHAnsi" w:hAnsiTheme="minorHAnsi" w:cstheme="minorHAnsi"/>
          <w:spacing w:val="-15"/>
        </w:rPr>
        <w:t xml:space="preserve"> </w:t>
      </w:r>
      <w:r w:rsidRPr="00A576EC">
        <w:rPr>
          <w:rFonts w:asciiTheme="minorHAnsi" w:hAnsiTheme="minorHAnsi" w:cstheme="minorHAnsi"/>
          <w:spacing w:val="-6"/>
        </w:rPr>
        <w:t>sommes</w:t>
      </w:r>
      <w:r w:rsidRPr="00A576EC">
        <w:rPr>
          <w:rFonts w:asciiTheme="minorHAnsi" w:hAnsiTheme="minorHAnsi" w:cstheme="minorHAnsi"/>
          <w:spacing w:val="-15"/>
        </w:rPr>
        <w:t xml:space="preserve"> </w:t>
      </w:r>
      <w:r w:rsidRPr="00A576EC">
        <w:rPr>
          <w:rFonts w:asciiTheme="minorHAnsi" w:hAnsiTheme="minorHAnsi" w:cstheme="minorHAnsi"/>
          <w:spacing w:val="-6"/>
        </w:rPr>
        <w:t>conscients</w:t>
      </w:r>
      <w:r w:rsidRPr="00A576EC">
        <w:rPr>
          <w:rFonts w:asciiTheme="minorHAnsi" w:hAnsiTheme="minorHAnsi" w:cstheme="minorHAnsi"/>
          <w:spacing w:val="-15"/>
        </w:rPr>
        <w:t xml:space="preserve"> </w:t>
      </w:r>
      <w:r w:rsidRPr="00A576EC">
        <w:rPr>
          <w:rFonts w:asciiTheme="minorHAnsi" w:hAnsiTheme="minorHAnsi" w:cstheme="minorHAnsi"/>
          <w:spacing w:val="-6"/>
        </w:rPr>
        <w:t>du</w:t>
      </w:r>
      <w:r w:rsidRPr="00A576EC">
        <w:rPr>
          <w:rFonts w:asciiTheme="minorHAnsi" w:hAnsiTheme="minorHAnsi" w:cstheme="minorHAnsi"/>
          <w:spacing w:val="-15"/>
        </w:rPr>
        <w:t xml:space="preserve"> </w:t>
      </w:r>
      <w:proofErr w:type="spellStart"/>
      <w:r w:rsidRPr="00A576EC">
        <w:rPr>
          <w:rFonts w:asciiTheme="minorHAnsi" w:hAnsiTheme="minorHAnsi" w:cstheme="minorHAnsi"/>
          <w:spacing w:val="-6"/>
        </w:rPr>
        <w:t>tempset</w:t>
      </w:r>
      <w:proofErr w:type="spellEnd"/>
      <w:r w:rsidRPr="00A576EC">
        <w:rPr>
          <w:rFonts w:asciiTheme="minorHAnsi" w:hAnsiTheme="minorHAnsi" w:cstheme="minorHAnsi"/>
          <w:spacing w:val="-6"/>
        </w:rPr>
        <w:t xml:space="preserve"> </w:t>
      </w:r>
      <w:r w:rsidRPr="00A576EC">
        <w:rPr>
          <w:rFonts w:asciiTheme="minorHAnsi" w:hAnsiTheme="minorHAnsi" w:cstheme="minorHAnsi"/>
          <w:spacing w:val="-4"/>
        </w:rPr>
        <w:t>de</w:t>
      </w:r>
      <w:r w:rsidRPr="00A576EC">
        <w:rPr>
          <w:rFonts w:asciiTheme="minorHAnsi" w:hAnsiTheme="minorHAnsi" w:cstheme="minorHAnsi"/>
          <w:spacing w:val="-18"/>
        </w:rPr>
        <w:t xml:space="preserve"> </w:t>
      </w:r>
      <w:r w:rsidRPr="00A576EC">
        <w:rPr>
          <w:rFonts w:asciiTheme="minorHAnsi" w:hAnsiTheme="minorHAnsi" w:cstheme="minorHAnsi"/>
          <w:spacing w:val="-4"/>
        </w:rPr>
        <w:t>l’attention</w:t>
      </w:r>
      <w:r w:rsidRPr="00A576EC">
        <w:rPr>
          <w:rFonts w:asciiTheme="minorHAnsi" w:hAnsiTheme="minorHAnsi" w:cstheme="minorHAnsi"/>
          <w:spacing w:val="-17"/>
        </w:rPr>
        <w:t xml:space="preserve"> </w:t>
      </w:r>
      <w:r w:rsidRPr="00A576EC">
        <w:rPr>
          <w:rFonts w:asciiTheme="minorHAnsi" w:hAnsiTheme="minorHAnsi" w:cstheme="minorHAnsi"/>
          <w:spacing w:val="-4"/>
        </w:rPr>
        <w:t>requis</w:t>
      </w:r>
      <w:r w:rsidRPr="00A576EC">
        <w:rPr>
          <w:rFonts w:asciiTheme="minorHAnsi" w:hAnsiTheme="minorHAnsi" w:cstheme="minorHAnsi"/>
          <w:spacing w:val="-17"/>
        </w:rPr>
        <w:t xml:space="preserve"> </w:t>
      </w:r>
      <w:r w:rsidRPr="00A576EC">
        <w:rPr>
          <w:rFonts w:asciiTheme="minorHAnsi" w:hAnsiTheme="minorHAnsi" w:cstheme="minorHAnsi"/>
          <w:spacing w:val="-4"/>
        </w:rPr>
        <w:t>pour</w:t>
      </w:r>
      <w:r w:rsidRPr="00A576EC">
        <w:rPr>
          <w:rFonts w:asciiTheme="minorHAnsi" w:hAnsiTheme="minorHAnsi" w:cstheme="minorHAnsi"/>
          <w:spacing w:val="-17"/>
        </w:rPr>
        <w:t xml:space="preserve"> </w:t>
      </w:r>
      <w:r w:rsidRPr="00A576EC">
        <w:rPr>
          <w:rFonts w:asciiTheme="minorHAnsi" w:hAnsiTheme="minorHAnsi" w:cstheme="minorHAnsi"/>
          <w:spacing w:val="-4"/>
        </w:rPr>
        <w:t>calculer</w:t>
      </w:r>
      <w:r w:rsidRPr="00A576EC">
        <w:rPr>
          <w:rFonts w:asciiTheme="minorHAnsi" w:hAnsiTheme="minorHAnsi" w:cstheme="minorHAnsi"/>
          <w:spacing w:val="-17"/>
        </w:rPr>
        <w:t xml:space="preserve"> </w:t>
      </w:r>
      <w:r w:rsidRPr="00A576EC">
        <w:rPr>
          <w:rFonts w:asciiTheme="minorHAnsi" w:hAnsiTheme="minorHAnsi" w:cstheme="minorHAnsi"/>
          <w:spacing w:val="-4"/>
        </w:rPr>
        <w:t>les</w:t>
      </w:r>
      <w:r w:rsidRPr="00A576EC">
        <w:rPr>
          <w:rFonts w:asciiTheme="minorHAnsi" w:hAnsiTheme="minorHAnsi" w:cstheme="minorHAnsi"/>
          <w:spacing w:val="-17"/>
        </w:rPr>
        <w:t xml:space="preserve"> </w:t>
      </w:r>
      <w:r w:rsidRPr="00A576EC">
        <w:rPr>
          <w:rFonts w:asciiTheme="minorHAnsi" w:hAnsiTheme="minorHAnsi" w:cstheme="minorHAnsi"/>
          <w:spacing w:val="-4"/>
        </w:rPr>
        <w:t>salaires</w:t>
      </w:r>
      <w:r w:rsidRPr="00A576EC">
        <w:rPr>
          <w:rFonts w:asciiTheme="minorHAnsi" w:hAnsiTheme="minorHAnsi" w:cstheme="minorHAnsi"/>
          <w:spacing w:val="-17"/>
        </w:rPr>
        <w:t xml:space="preserve"> </w:t>
      </w:r>
      <w:r w:rsidRPr="00A576EC">
        <w:rPr>
          <w:rFonts w:asciiTheme="minorHAnsi" w:hAnsiTheme="minorHAnsi" w:cstheme="minorHAnsi"/>
          <w:spacing w:val="-4"/>
        </w:rPr>
        <w:t>au</w:t>
      </w:r>
      <w:r w:rsidRPr="00A576EC">
        <w:rPr>
          <w:rFonts w:asciiTheme="minorHAnsi" w:hAnsiTheme="minorHAnsi" w:cstheme="minorHAnsi"/>
          <w:spacing w:val="-17"/>
        </w:rPr>
        <w:t xml:space="preserve"> </w:t>
      </w:r>
      <w:r w:rsidRPr="00A576EC">
        <w:rPr>
          <w:rFonts w:asciiTheme="minorHAnsi" w:hAnsiTheme="minorHAnsi" w:cstheme="minorHAnsi"/>
          <w:spacing w:val="-4"/>
        </w:rPr>
        <w:t>prorata</w:t>
      </w:r>
      <w:r w:rsidRPr="00A576EC">
        <w:rPr>
          <w:rFonts w:asciiTheme="minorHAnsi" w:hAnsiTheme="minorHAnsi" w:cstheme="minorHAnsi"/>
          <w:spacing w:val="-17"/>
        </w:rPr>
        <w:t xml:space="preserve"> </w:t>
      </w:r>
      <w:r w:rsidRPr="00A576EC">
        <w:rPr>
          <w:rFonts w:asciiTheme="minorHAnsi" w:hAnsiTheme="minorHAnsi" w:cstheme="minorHAnsi"/>
          <w:spacing w:val="-4"/>
        </w:rPr>
        <w:t>des</w:t>
      </w:r>
      <w:r w:rsidRPr="00A576EC">
        <w:rPr>
          <w:rFonts w:asciiTheme="minorHAnsi" w:hAnsiTheme="minorHAnsi" w:cstheme="minorHAnsi"/>
          <w:spacing w:val="-17"/>
        </w:rPr>
        <w:t xml:space="preserve"> </w:t>
      </w:r>
      <w:r w:rsidRPr="00A576EC">
        <w:rPr>
          <w:rFonts w:asciiTheme="minorHAnsi" w:hAnsiTheme="minorHAnsi" w:cstheme="minorHAnsi"/>
          <w:spacing w:val="-4"/>
        </w:rPr>
        <w:t>jours</w:t>
      </w:r>
      <w:r w:rsidRPr="00A576EC">
        <w:rPr>
          <w:rFonts w:asciiTheme="minorHAnsi" w:hAnsiTheme="minorHAnsi" w:cstheme="minorHAnsi"/>
          <w:spacing w:val="-18"/>
        </w:rPr>
        <w:t xml:space="preserve"> </w:t>
      </w:r>
      <w:r w:rsidRPr="00A576EC">
        <w:rPr>
          <w:rFonts w:asciiTheme="minorHAnsi" w:hAnsiTheme="minorHAnsi" w:cstheme="minorHAnsi"/>
          <w:spacing w:val="-4"/>
        </w:rPr>
        <w:t>prestés</w:t>
      </w:r>
      <w:r w:rsidRPr="00A576EC">
        <w:rPr>
          <w:rFonts w:asciiTheme="minorHAnsi" w:hAnsiTheme="minorHAnsi" w:cstheme="minorHAnsi"/>
          <w:spacing w:val="-14"/>
        </w:rPr>
        <w:t xml:space="preserve"> </w:t>
      </w:r>
      <w:r w:rsidRPr="00A576EC">
        <w:rPr>
          <w:rFonts w:asciiTheme="minorHAnsi" w:hAnsiTheme="minorHAnsi" w:cstheme="minorHAnsi"/>
          <w:spacing w:val="-4"/>
        </w:rPr>
        <w:t>par</w:t>
      </w:r>
      <w:r w:rsidRPr="00A576EC">
        <w:rPr>
          <w:rFonts w:asciiTheme="minorHAnsi" w:hAnsiTheme="minorHAnsi" w:cstheme="minorHAnsi"/>
          <w:spacing w:val="-14"/>
        </w:rPr>
        <w:t xml:space="preserve"> </w:t>
      </w:r>
      <w:r w:rsidRPr="00A576EC">
        <w:rPr>
          <w:rFonts w:asciiTheme="minorHAnsi" w:hAnsiTheme="minorHAnsi" w:cstheme="minorHAnsi"/>
          <w:spacing w:val="-4"/>
        </w:rPr>
        <w:t xml:space="preserve">la </w:t>
      </w:r>
      <w:r w:rsidRPr="00A576EC">
        <w:rPr>
          <w:rFonts w:asciiTheme="minorHAnsi" w:hAnsiTheme="minorHAnsi" w:cstheme="minorHAnsi"/>
        </w:rPr>
        <w:t>main d’œuvre externe que vous sollicitez, et nous les permettons d’économiser le temps et les ressources à engager pour, non seulement les payer (à la banque de leur choix).</w:t>
      </w:r>
    </w:p>
    <w:p w14:paraId="564ED792" w14:textId="77777777" w:rsidR="003D5B1E" w:rsidRPr="00A576EC" w:rsidRDefault="00104086">
      <w:pPr>
        <w:pStyle w:val="Corpsdetexte"/>
        <w:spacing w:before="71" w:line="276" w:lineRule="auto"/>
        <w:ind w:left="119" w:right="480"/>
        <w:jc w:val="both"/>
        <w:rPr>
          <w:rFonts w:asciiTheme="minorHAnsi" w:hAnsiTheme="minorHAnsi" w:cstheme="minorHAnsi"/>
        </w:rPr>
      </w:pPr>
      <w:r w:rsidRPr="00A576EC">
        <w:rPr>
          <w:rFonts w:asciiTheme="minorHAnsi" w:hAnsiTheme="minorHAnsi" w:cstheme="minorHAnsi"/>
        </w:rPr>
        <w:t xml:space="preserve">Une fois le mois, il vous faudrait procéder aux déclarations sur les revenus d’emploi ; une fois le trimestre, nous les rappelons de cotiser à temps pour </w:t>
      </w:r>
      <w:r w:rsidRPr="00A576EC">
        <w:rPr>
          <w:rFonts w:asciiTheme="minorHAnsi" w:hAnsiTheme="minorHAnsi" w:cstheme="minorHAnsi"/>
          <w:spacing w:val="-6"/>
        </w:rPr>
        <w:t>leur sécurité</w:t>
      </w:r>
      <w:r w:rsidRPr="00A576EC">
        <w:rPr>
          <w:rFonts w:asciiTheme="minorHAnsi" w:hAnsiTheme="minorHAnsi" w:cstheme="minorHAnsi"/>
          <w:spacing w:val="-14"/>
        </w:rPr>
        <w:t xml:space="preserve"> </w:t>
      </w:r>
      <w:r w:rsidRPr="00A576EC">
        <w:rPr>
          <w:rFonts w:asciiTheme="minorHAnsi" w:hAnsiTheme="minorHAnsi" w:cstheme="minorHAnsi"/>
          <w:spacing w:val="-6"/>
        </w:rPr>
        <w:t>sociale,</w:t>
      </w:r>
      <w:r w:rsidRPr="00A576EC">
        <w:rPr>
          <w:rFonts w:asciiTheme="minorHAnsi" w:hAnsiTheme="minorHAnsi" w:cstheme="minorHAnsi"/>
          <w:spacing w:val="-10"/>
        </w:rPr>
        <w:t xml:space="preserve"> </w:t>
      </w:r>
      <w:r w:rsidRPr="00A576EC">
        <w:rPr>
          <w:rFonts w:asciiTheme="minorHAnsi" w:hAnsiTheme="minorHAnsi" w:cstheme="minorHAnsi"/>
          <w:spacing w:val="-6"/>
        </w:rPr>
        <w:t>tenir</w:t>
      </w:r>
      <w:r w:rsidRPr="00A576EC">
        <w:rPr>
          <w:rFonts w:asciiTheme="minorHAnsi" w:hAnsiTheme="minorHAnsi" w:cstheme="minorHAnsi"/>
          <w:spacing w:val="-11"/>
        </w:rPr>
        <w:t xml:space="preserve"> </w:t>
      </w:r>
      <w:r w:rsidRPr="00A576EC">
        <w:rPr>
          <w:rFonts w:asciiTheme="minorHAnsi" w:hAnsiTheme="minorHAnsi" w:cstheme="minorHAnsi"/>
          <w:spacing w:val="-6"/>
        </w:rPr>
        <w:t>un</w:t>
      </w:r>
      <w:r w:rsidRPr="00A576EC">
        <w:rPr>
          <w:rFonts w:asciiTheme="minorHAnsi" w:hAnsiTheme="minorHAnsi" w:cstheme="minorHAnsi"/>
          <w:spacing w:val="-15"/>
        </w:rPr>
        <w:t xml:space="preserve"> </w:t>
      </w:r>
      <w:r w:rsidRPr="00A576EC">
        <w:rPr>
          <w:rFonts w:asciiTheme="minorHAnsi" w:hAnsiTheme="minorHAnsi" w:cstheme="minorHAnsi"/>
          <w:spacing w:val="-6"/>
        </w:rPr>
        <w:t>rangement</w:t>
      </w:r>
      <w:r w:rsidRPr="00A576EC">
        <w:rPr>
          <w:rFonts w:asciiTheme="minorHAnsi" w:hAnsiTheme="minorHAnsi" w:cstheme="minorHAnsi"/>
          <w:spacing w:val="-12"/>
        </w:rPr>
        <w:t xml:space="preserve"> </w:t>
      </w:r>
      <w:r w:rsidRPr="00A576EC">
        <w:rPr>
          <w:rFonts w:asciiTheme="minorHAnsi" w:hAnsiTheme="minorHAnsi" w:cstheme="minorHAnsi"/>
          <w:spacing w:val="-6"/>
        </w:rPr>
        <w:t>et</w:t>
      </w:r>
      <w:r w:rsidRPr="00A576EC">
        <w:rPr>
          <w:rFonts w:asciiTheme="minorHAnsi" w:hAnsiTheme="minorHAnsi" w:cstheme="minorHAnsi"/>
          <w:spacing w:val="-14"/>
        </w:rPr>
        <w:t xml:space="preserve"> </w:t>
      </w:r>
      <w:r w:rsidRPr="00A576EC">
        <w:rPr>
          <w:rFonts w:asciiTheme="minorHAnsi" w:hAnsiTheme="minorHAnsi" w:cstheme="minorHAnsi"/>
          <w:spacing w:val="-6"/>
        </w:rPr>
        <w:lastRenderedPageBreak/>
        <w:t>classement</w:t>
      </w:r>
      <w:r w:rsidRPr="00A576EC">
        <w:rPr>
          <w:rFonts w:asciiTheme="minorHAnsi" w:hAnsiTheme="minorHAnsi" w:cstheme="minorHAnsi"/>
          <w:spacing w:val="-11"/>
        </w:rPr>
        <w:t xml:space="preserve"> </w:t>
      </w:r>
      <w:r w:rsidRPr="00A576EC">
        <w:rPr>
          <w:rFonts w:asciiTheme="minorHAnsi" w:hAnsiTheme="minorHAnsi" w:cstheme="minorHAnsi"/>
          <w:spacing w:val="-6"/>
        </w:rPr>
        <w:t>bien</w:t>
      </w:r>
      <w:r w:rsidRPr="00A576EC">
        <w:rPr>
          <w:rFonts w:asciiTheme="minorHAnsi" w:hAnsiTheme="minorHAnsi" w:cstheme="minorHAnsi"/>
          <w:spacing w:val="-15"/>
        </w:rPr>
        <w:t xml:space="preserve"> </w:t>
      </w:r>
      <w:r w:rsidRPr="00A576EC">
        <w:rPr>
          <w:rFonts w:asciiTheme="minorHAnsi" w:hAnsiTheme="minorHAnsi" w:cstheme="minorHAnsi"/>
          <w:spacing w:val="-6"/>
        </w:rPr>
        <w:t>ordonné</w:t>
      </w:r>
      <w:r w:rsidRPr="00A576EC">
        <w:rPr>
          <w:rFonts w:asciiTheme="minorHAnsi" w:hAnsiTheme="minorHAnsi" w:cstheme="minorHAnsi"/>
          <w:spacing w:val="-9"/>
        </w:rPr>
        <w:t xml:space="preserve"> </w:t>
      </w:r>
      <w:r w:rsidRPr="00A576EC">
        <w:rPr>
          <w:rFonts w:asciiTheme="minorHAnsi" w:hAnsiTheme="minorHAnsi" w:cstheme="minorHAnsi"/>
          <w:spacing w:val="-6"/>
        </w:rPr>
        <w:t>malgré</w:t>
      </w:r>
      <w:r w:rsidRPr="00A576EC">
        <w:rPr>
          <w:rFonts w:asciiTheme="minorHAnsi" w:hAnsiTheme="minorHAnsi" w:cstheme="minorHAnsi"/>
          <w:spacing w:val="-12"/>
        </w:rPr>
        <w:t xml:space="preserve"> </w:t>
      </w:r>
      <w:r w:rsidRPr="00A576EC">
        <w:rPr>
          <w:rFonts w:asciiTheme="minorHAnsi" w:hAnsiTheme="minorHAnsi" w:cstheme="minorHAnsi"/>
          <w:spacing w:val="-6"/>
        </w:rPr>
        <w:t xml:space="preserve">leur </w:t>
      </w:r>
      <w:r w:rsidRPr="00A576EC">
        <w:rPr>
          <w:rFonts w:asciiTheme="minorHAnsi" w:hAnsiTheme="minorHAnsi" w:cstheme="minorHAnsi"/>
        </w:rPr>
        <w:t>nombre</w:t>
      </w:r>
      <w:r w:rsidRPr="00A576EC">
        <w:rPr>
          <w:rFonts w:asciiTheme="minorHAnsi" w:hAnsiTheme="minorHAnsi" w:cstheme="minorHAnsi"/>
          <w:spacing w:val="-17"/>
        </w:rPr>
        <w:t xml:space="preserve"> </w:t>
      </w:r>
      <w:r w:rsidRPr="00A576EC">
        <w:rPr>
          <w:rFonts w:asciiTheme="minorHAnsi" w:hAnsiTheme="minorHAnsi" w:cstheme="minorHAnsi"/>
        </w:rPr>
        <w:t>élevé</w:t>
      </w:r>
      <w:r w:rsidRPr="00A576EC">
        <w:rPr>
          <w:rFonts w:asciiTheme="minorHAnsi" w:hAnsiTheme="minorHAnsi" w:cstheme="minorHAnsi"/>
          <w:spacing w:val="-12"/>
        </w:rPr>
        <w:t xml:space="preserve"> </w:t>
      </w:r>
      <w:r w:rsidRPr="00A576EC">
        <w:rPr>
          <w:rFonts w:asciiTheme="minorHAnsi" w:hAnsiTheme="minorHAnsi" w:cstheme="minorHAnsi"/>
        </w:rPr>
        <w:t>parfois.</w:t>
      </w:r>
      <w:r w:rsidRPr="00A576EC">
        <w:rPr>
          <w:rFonts w:asciiTheme="minorHAnsi" w:hAnsiTheme="minorHAnsi" w:cstheme="minorHAnsi"/>
          <w:spacing w:val="-10"/>
        </w:rPr>
        <w:t xml:space="preserve"> </w:t>
      </w:r>
      <w:r w:rsidRPr="00A576EC">
        <w:rPr>
          <w:rFonts w:asciiTheme="minorHAnsi" w:hAnsiTheme="minorHAnsi" w:cstheme="minorHAnsi"/>
        </w:rPr>
        <w:t>Nous</w:t>
      </w:r>
      <w:r w:rsidRPr="00A576EC">
        <w:rPr>
          <w:rFonts w:asciiTheme="minorHAnsi" w:hAnsiTheme="minorHAnsi" w:cstheme="minorHAnsi"/>
          <w:spacing w:val="-16"/>
        </w:rPr>
        <w:t xml:space="preserve"> </w:t>
      </w:r>
      <w:r w:rsidRPr="00A576EC">
        <w:rPr>
          <w:rFonts w:asciiTheme="minorHAnsi" w:hAnsiTheme="minorHAnsi" w:cstheme="minorHAnsi"/>
        </w:rPr>
        <w:t>déchargeons</w:t>
      </w:r>
      <w:r w:rsidRPr="00A576EC">
        <w:rPr>
          <w:rFonts w:asciiTheme="minorHAnsi" w:hAnsiTheme="minorHAnsi" w:cstheme="minorHAnsi"/>
          <w:spacing w:val="-11"/>
        </w:rPr>
        <w:t xml:space="preserve"> </w:t>
      </w:r>
      <w:r w:rsidRPr="00A576EC">
        <w:rPr>
          <w:rFonts w:asciiTheme="minorHAnsi" w:hAnsiTheme="minorHAnsi" w:cstheme="minorHAnsi"/>
        </w:rPr>
        <w:t>de</w:t>
      </w:r>
      <w:r w:rsidRPr="00A576EC">
        <w:rPr>
          <w:rFonts w:asciiTheme="minorHAnsi" w:hAnsiTheme="minorHAnsi" w:cstheme="minorHAnsi"/>
          <w:spacing w:val="-14"/>
        </w:rPr>
        <w:t xml:space="preserve"> </w:t>
      </w:r>
      <w:r w:rsidRPr="00A576EC">
        <w:rPr>
          <w:rFonts w:asciiTheme="minorHAnsi" w:hAnsiTheme="minorHAnsi" w:cstheme="minorHAnsi"/>
        </w:rPr>
        <w:t>tout</w:t>
      </w:r>
      <w:r w:rsidRPr="00A576EC">
        <w:rPr>
          <w:rFonts w:asciiTheme="minorHAnsi" w:hAnsiTheme="minorHAnsi" w:cstheme="minorHAnsi"/>
          <w:spacing w:val="-11"/>
        </w:rPr>
        <w:t xml:space="preserve"> </w:t>
      </w:r>
      <w:r w:rsidRPr="00A576EC">
        <w:rPr>
          <w:rFonts w:asciiTheme="minorHAnsi" w:hAnsiTheme="minorHAnsi" w:cstheme="minorHAnsi"/>
        </w:rPr>
        <w:t>ce</w:t>
      </w:r>
      <w:r w:rsidRPr="00A576EC">
        <w:rPr>
          <w:rFonts w:asciiTheme="minorHAnsi" w:hAnsiTheme="minorHAnsi" w:cstheme="minorHAnsi"/>
          <w:spacing w:val="-14"/>
        </w:rPr>
        <w:t xml:space="preserve"> </w:t>
      </w:r>
      <w:r w:rsidRPr="00A576EC">
        <w:rPr>
          <w:rFonts w:asciiTheme="minorHAnsi" w:hAnsiTheme="minorHAnsi" w:cstheme="minorHAnsi"/>
        </w:rPr>
        <w:t>fardeau</w:t>
      </w:r>
      <w:r w:rsidRPr="00A576EC">
        <w:rPr>
          <w:rFonts w:asciiTheme="minorHAnsi" w:hAnsiTheme="minorHAnsi" w:cstheme="minorHAnsi"/>
          <w:spacing w:val="-14"/>
        </w:rPr>
        <w:t xml:space="preserve"> </w:t>
      </w:r>
      <w:r w:rsidRPr="00A576EC">
        <w:rPr>
          <w:rFonts w:asciiTheme="minorHAnsi" w:hAnsiTheme="minorHAnsi" w:cstheme="minorHAnsi"/>
        </w:rPr>
        <w:t>à</w:t>
      </w:r>
      <w:r w:rsidRPr="00A576EC">
        <w:rPr>
          <w:rFonts w:asciiTheme="minorHAnsi" w:hAnsiTheme="minorHAnsi" w:cstheme="minorHAnsi"/>
          <w:spacing w:val="-22"/>
        </w:rPr>
        <w:t xml:space="preserve"> </w:t>
      </w:r>
      <w:r w:rsidRPr="00A576EC">
        <w:rPr>
          <w:rFonts w:asciiTheme="minorHAnsi" w:hAnsiTheme="minorHAnsi" w:cstheme="minorHAnsi"/>
        </w:rPr>
        <w:t>nos</w:t>
      </w:r>
      <w:r w:rsidRPr="00A576EC">
        <w:rPr>
          <w:rFonts w:asciiTheme="minorHAnsi" w:hAnsiTheme="minorHAnsi" w:cstheme="minorHAnsi"/>
          <w:spacing w:val="-21"/>
        </w:rPr>
        <w:t xml:space="preserve"> </w:t>
      </w:r>
      <w:r w:rsidRPr="00A576EC">
        <w:rPr>
          <w:rFonts w:asciiTheme="minorHAnsi" w:hAnsiTheme="minorHAnsi" w:cstheme="minorHAnsi"/>
        </w:rPr>
        <w:t xml:space="preserve">partenaires </w:t>
      </w:r>
      <w:r w:rsidRPr="00A576EC">
        <w:rPr>
          <w:rFonts w:asciiTheme="minorHAnsi" w:hAnsiTheme="minorHAnsi" w:cstheme="minorHAnsi"/>
          <w:spacing w:val="-4"/>
        </w:rPr>
        <w:t>pour</w:t>
      </w:r>
      <w:r w:rsidRPr="00A576EC">
        <w:rPr>
          <w:rFonts w:asciiTheme="minorHAnsi" w:hAnsiTheme="minorHAnsi" w:cstheme="minorHAnsi"/>
          <w:spacing w:val="-17"/>
        </w:rPr>
        <w:t xml:space="preserve"> </w:t>
      </w:r>
      <w:r w:rsidRPr="00A576EC">
        <w:rPr>
          <w:rFonts w:asciiTheme="minorHAnsi" w:hAnsiTheme="minorHAnsi" w:cstheme="minorHAnsi"/>
          <w:spacing w:val="-4"/>
        </w:rPr>
        <w:t>les</w:t>
      </w:r>
      <w:r w:rsidRPr="00A576EC">
        <w:rPr>
          <w:rFonts w:asciiTheme="minorHAnsi" w:hAnsiTheme="minorHAnsi" w:cstheme="minorHAnsi"/>
        </w:rPr>
        <w:t xml:space="preserve"> </w:t>
      </w:r>
      <w:r w:rsidRPr="00A576EC">
        <w:rPr>
          <w:rFonts w:asciiTheme="minorHAnsi" w:hAnsiTheme="minorHAnsi" w:cstheme="minorHAnsi"/>
          <w:spacing w:val="-4"/>
        </w:rPr>
        <w:t>permettre</w:t>
      </w:r>
      <w:r w:rsidRPr="00A576EC">
        <w:rPr>
          <w:rFonts w:asciiTheme="minorHAnsi" w:hAnsiTheme="minorHAnsi" w:cstheme="minorHAnsi"/>
          <w:spacing w:val="-12"/>
        </w:rPr>
        <w:t xml:space="preserve"> </w:t>
      </w:r>
      <w:r w:rsidRPr="00A576EC">
        <w:rPr>
          <w:rFonts w:asciiTheme="minorHAnsi" w:hAnsiTheme="minorHAnsi" w:cstheme="minorHAnsi"/>
          <w:spacing w:val="-4"/>
        </w:rPr>
        <w:t>de</w:t>
      </w:r>
      <w:r w:rsidRPr="00A576EC">
        <w:rPr>
          <w:rFonts w:asciiTheme="minorHAnsi" w:hAnsiTheme="minorHAnsi" w:cstheme="minorHAnsi"/>
          <w:spacing w:val="-18"/>
        </w:rPr>
        <w:t xml:space="preserve"> </w:t>
      </w:r>
      <w:r w:rsidRPr="00A576EC">
        <w:rPr>
          <w:rFonts w:asciiTheme="minorHAnsi" w:hAnsiTheme="minorHAnsi" w:cstheme="minorHAnsi"/>
          <w:spacing w:val="-4"/>
        </w:rPr>
        <w:t>se</w:t>
      </w:r>
      <w:r w:rsidRPr="00A576EC">
        <w:rPr>
          <w:rFonts w:asciiTheme="minorHAnsi" w:hAnsiTheme="minorHAnsi" w:cstheme="minorHAnsi"/>
          <w:spacing w:val="-15"/>
        </w:rPr>
        <w:t xml:space="preserve"> </w:t>
      </w:r>
      <w:r w:rsidRPr="00A576EC">
        <w:rPr>
          <w:rFonts w:asciiTheme="minorHAnsi" w:hAnsiTheme="minorHAnsi" w:cstheme="minorHAnsi"/>
          <w:spacing w:val="-4"/>
        </w:rPr>
        <w:t>concentrer</w:t>
      </w:r>
      <w:r w:rsidRPr="00A576EC">
        <w:rPr>
          <w:rFonts w:asciiTheme="minorHAnsi" w:hAnsiTheme="minorHAnsi" w:cstheme="minorHAnsi"/>
          <w:spacing w:val="-17"/>
        </w:rPr>
        <w:t xml:space="preserve"> </w:t>
      </w:r>
      <w:r w:rsidRPr="00A576EC">
        <w:rPr>
          <w:rFonts w:asciiTheme="minorHAnsi" w:hAnsiTheme="minorHAnsi" w:cstheme="minorHAnsi"/>
          <w:spacing w:val="-4"/>
        </w:rPr>
        <w:t>sur</w:t>
      </w:r>
      <w:r w:rsidRPr="00A576EC">
        <w:rPr>
          <w:rFonts w:asciiTheme="minorHAnsi" w:hAnsiTheme="minorHAnsi" w:cstheme="minorHAnsi"/>
          <w:spacing w:val="-15"/>
        </w:rPr>
        <w:t xml:space="preserve"> </w:t>
      </w:r>
      <w:r w:rsidRPr="00A576EC">
        <w:rPr>
          <w:rFonts w:asciiTheme="minorHAnsi" w:hAnsiTheme="minorHAnsi" w:cstheme="minorHAnsi"/>
          <w:spacing w:val="-4"/>
        </w:rPr>
        <w:t>les</w:t>
      </w:r>
      <w:r w:rsidRPr="00A576EC">
        <w:rPr>
          <w:rFonts w:asciiTheme="minorHAnsi" w:hAnsiTheme="minorHAnsi" w:cstheme="minorHAnsi"/>
          <w:spacing w:val="-17"/>
        </w:rPr>
        <w:t xml:space="preserve"> </w:t>
      </w:r>
      <w:r w:rsidRPr="00A576EC">
        <w:rPr>
          <w:rFonts w:asciiTheme="minorHAnsi" w:hAnsiTheme="minorHAnsi" w:cstheme="minorHAnsi"/>
          <w:spacing w:val="-4"/>
        </w:rPr>
        <w:t>tâches</w:t>
      </w:r>
      <w:r w:rsidRPr="00A576EC">
        <w:rPr>
          <w:rFonts w:asciiTheme="minorHAnsi" w:hAnsiTheme="minorHAnsi" w:cstheme="minorHAnsi"/>
          <w:spacing w:val="-13"/>
        </w:rPr>
        <w:t xml:space="preserve"> </w:t>
      </w:r>
      <w:r w:rsidRPr="00A576EC">
        <w:rPr>
          <w:rFonts w:asciiTheme="minorHAnsi" w:hAnsiTheme="minorHAnsi" w:cstheme="minorHAnsi"/>
          <w:spacing w:val="-4"/>
        </w:rPr>
        <w:t>essentielles</w:t>
      </w:r>
      <w:r w:rsidRPr="00A576EC">
        <w:rPr>
          <w:rFonts w:asciiTheme="minorHAnsi" w:hAnsiTheme="minorHAnsi" w:cstheme="minorHAnsi"/>
          <w:spacing w:val="-13"/>
        </w:rPr>
        <w:t xml:space="preserve"> </w:t>
      </w:r>
      <w:r w:rsidRPr="00A576EC">
        <w:rPr>
          <w:rFonts w:asciiTheme="minorHAnsi" w:hAnsiTheme="minorHAnsi" w:cstheme="minorHAnsi"/>
          <w:spacing w:val="-4"/>
        </w:rPr>
        <w:t>de</w:t>
      </w:r>
      <w:r w:rsidRPr="00A576EC">
        <w:rPr>
          <w:rFonts w:asciiTheme="minorHAnsi" w:hAnsiTheme="minorHAnsi" w:cstheme="minorHAnsi"/>
          <w:spacing w:val="-18"/>
        </w:rPr>
        <w:t xml:space="preserve"> </w:t>
      </w:r>
      <w:r w:rsidRPr="00A576EC">
        <w:rPr>
          <w:rFonts w:asciiTheme="minorHAnsi" w:hAnsiTheme="minorHAnsi" w:cstheme="minorHAnsi"/>
          <w:spacing w:val="-4"/>
        </w:rPr>
        <w:t>leurs</w:t>
      </w:r>
      <w:r w:rsidRPr="00A576EC">
        <w:rPr>
          <w:rFonts w:asciiTheme="minorHAnsi" w:hAnsiTheme="minorHAnsi" w:cstheme="minorHAnsi"/>
          <w:spacing w:val="-12"/>
        </w:rPr>
        <w:t xml:space="preserve"> </w:t>
      </w:r>
      <w:r w:rsidRPr="00A576EC">
        <w:rPr>
          <w:rFonts w:asciiTheme="minorHAnsi" w:hAnsiTheme="minorHAnsi" w:cstheme="minorHAnsi"/>
          <w:spacing w:val="-4"/>
        </w:rPr>
        <w:t>affaires.</w:t>
      </w:r>
    </w:p>
    <w:p w14:paraId="29B0D581" w14:textId="77777777" w:rsidR="003D5B1E" w:rsidRPr="00A576EC" w:rsidRDefault="00104086">
      <w:pPr>
        <w:pStyle w:val="Paragraphedeliste"/>
        <w:numPr>
          <w:ilvl w:val="1"/>
          <w:numId w:val="3"/>
        </w:numPr>
        <w:tabs>
          <w:tab w:val="left" w:pos="838"/>
        </w:tabs>
        <w:spacing w:before="239"/>
        <w:ind w:left="838" w:hanging="359"/>
        <w:rPr>
          <w:rFonts w:asciiTheme="minorHAnsi" w:hAnsiTheme="minorHAnsi" w:cstheme="minorHAnsi"/>
          <w:b/>
          <w:sz w:val="24"/>
          <w:szCs w:val="24"/>
        </w:rPr>
      </w:pPr>
      <w:r w:rsidRPr="00A576EC">
        <w:rPr>
          <w:rFonts w:asciiTheme="minorHAnsi" w:hAnsiTheme="minorHAnsi" w:cstheme="minorHAnsi"/>
          <w:b/>
          <w:w w:val="90"/>
          <w:sz w:val="24"/>
          <w:szCs w:val="24"/>
        </w:rPr>
        <w:t>Gestion</w:t>
      </w:r>
      <w:r w:rsidRPr="00A576EC">
        <w:rPr>
          <w:rFonts w:asciiTheme="minorHAnsi" w:hAnsiTheme="minorHAnsi" w:cstheme="minorHAnsi"/>
          <w:b/>
          <w:spacing w:val="1"/>
          <w:sz w:val="24"/>
          <w:szCs w:val="24"/>
        </w:rPr>
        <w:t xml:space="preserve"> </w:t>
      </w:r>
      <w:r w:rsidRPr="00A576EC">
        <w:rPr>
          <w:rFonts w:asciiTheme="minorHAnsi" w:hAnsiTheme="minorHAnsi" w:cstheme="minorHAnsi"/>
          <w:b/>
          <w:w w:val="90"/>
          <w:sz w:val="24"/>
          <w:szCs w:val="24"/>
        </w:rPr>
        <w:t>sur</w:t>
      </w:r>
      <w:r w:rsidRPr="00A576EC">
        <w:rPr>
          <w:rFonts w:asciiTheme="minorHAnsi" w:hAnsiTheme="minorHAnsi" w:cstheme="minorHAnsi"/>
          <w:b/>
          <w:spacing w:val="5"/>
          <w:sz w:val="24"/>
          <w:szCs w:val="24"/>
        </w:rPr>
        <w:t xml:space="preserve"> </w:t>
      </w:r>
      <w:r w:rsidRPr="00A576EC">
        <w:rPr>
          <w:rFonts w:asciiTheme="minorHAnsi" w:hAnsiTheme="minorHAnsi" w:cstheme="minorHAnsi"/>
          <w:b/>
          <w:w w:val="90"/>
          <w:sz w:val="24"/>
          <w:szCs w:val="24"/>
        </w:rPr>
        <w:t>le</w:t>
      </w:r>
      <w:r w:rsidRPr="00A576EC">
        <w:rPr>
          <w:rFonts w:asciiTheme="minorHAnsi" w:hAnsiTheme="minorHAnsi" w:cstheme="minorHAnsi"/>
          <w:b/>
          <w:spacing w:val="9"/>
          <w:sz w:val="24"/>
          <w:szCs w:val="24"/>
        </w:rPr>
        <w:t xml:space="preserve"> </w:t>
      </w:r>
      <w:r w:rsidRPr="00A576EC">
        <w:rPr>
          <w:rFonts w:asciiTheme="minorHAnsi" w:hAnsiTheme="minorHAnsi" w:cstheme="minorHAnsi"/>
          <w:b/>
          <w:spacing w:val="-4"/>
          <w:w w:val="90"/>
          <w:sz w:val="24"/>
          <w:szCs w:val="24"/>
        </w:rPr>
        <w:t>site</w:t>
      </w:r>
    </w:p>
    <w:p w14:paraId="7FFB8B0E" w14:textId="77777777" w:rsidR="003D5B1E" w:rsidRPr="00A576EC" w:rsidRDefault="00104086">
      <w:pPr>
        <w:pStyle w:val="Corpsdetexte"/>
        <w:spacing w:before="284" w:line="276" w:lineRule="auto"/>
        <w:ind w:left="119" w:right="496"/>
        <w:jc w:val="both"/>
        <w:rPr>
          <w:rFonts w:asciiTheme="minorHAnsi" w:hAnsiTheme="minorHAnsi" w:cstheme="minorHAnsi"/>
        </w:rPr>
      </w:pPr>
      <w:r w:rsidRPr="00A576EC">
        <w:rPr>
          <w:rFonts w:asciiTheme="minorHAnsi" w:hAnsiTheme="minorHAnsi" w:cstheme="minorHAnsi"/>
        </w:rPr>
        <w:t>La gestion des êtres humains requiert de l’énergie : les personnes sont beaucoup plus complexes. La gestion efficace des intérimaires nécessite un suivi détaillé dans leurs activités quotidiennes. En fonction de la taille de l’équipe</w:t>
      </w:r>
      <w:r w:rsidRPr="00A576EC">
        <w:rPr>
          <w:rFonts w:asciiTheme="minorHAnsi" w:hAnsiTheme="minorHAnsi" w:cstheme="minorHAnsi"/>
          <w:spacing w:val="-22"/>
        </w:rPr>
        <w:t xml:space="preserve"> </w:t>
      </w:r>
      <w:r w:rsidRPr="00A576EC">
        <w:rPr>
          <w:rFonts w:asciiTheme="minorHAnsi" w:hAnsiTheme="minorHAnsi" w:cstheme="minorHAnsi"/>
        </w:rPr>
        <w:t>à</w:t>
      </w:r>
      <w:r w:rsidRPr="00A576EC">
        <w:rPr>
          <w:rFonts w:asciiTheme="minorHAnsi" w:hAnsiTheme="minorHAnsi" w:cstheme="minorHAnsi"/>
          <w:spacing w:val="-21"/>
        </w:rPr>
        <w:t xml:space="preserve"> </w:t>
      </w:r>
      <w:r w:rsidRPr="00A576EC">
        <w:rPr>
          <w:rFonts w:asciiTheme="minorHAnsi" w:hAnsiTheme="minorHAnsi" w:cstheme="minorHAnsi"/>
        </w:rPr>
        <w:t>superviser,</w:t>
      </w:r>
      <w:r w:rsidRPr="00A576EC">
        <w:rPr>
          <w:rFonts w:asciiTheme="minorHAnsi" w:hAnsiTheme="minorHAnsi" w:cstheme="minorHAnsi"/>
          <w:spacing w:val="-21"/>
        </w:rPr>
        <w:t xml:space="preserve"> </w:t>
      </w:r>
      <w:r w:rsidRPr="00A576EC">
        <w:rPr>
          <w:rFonts w:asciiTheme="minorHAnsi" w:hAnsiTheme="minorHAnsi" w:cstheme="minorHAnsi"/>
        </w:rPr>
        <w:t>un</w:t>
      </w:r>
      <w:r w:rsidRPr="00A576EC">
        <w:rPr>
          <w:rFonts w:asciiTheme="minorHAnsi" w:hAnsiTheme="minorHAnsi" w:cstheme="minorHAnsi"/>
          <w:spacing w:val="-21"/>
        </w:rPr>
        <w:t xml:space="preserve"> </w:t>
      </w:r>
      <w:r w:rsidRPr="00A576EC">
        <w:rPr>
          <w:rFonts w:asciiTheme="minorHAnsi" w:hAnsiTheme="minorHAnsi" w:cstheme="minorHAnsi"/>
        </w:rPr>
        <w:t>(e)</w:t>
      </w:r>
      <w:r w:rsidRPr="00A576EC">
        <w:rPr>
          <w:rFonts w:asciiTheme="minorHAnsi" w:hAnsiTheme="minorHAnsi" w:cstheme="minorHAnsi"/>
          <w:spacing w:val="-21"/>
        </w:rPr>
        <w:t xml:space="preserve"> </w:t>
      </w:r>
      <w:r w:rsidRPr="00A576EC">
        <w:rPr>
          <w:rFonts w:asciiTheme="minorHAnsi" w:hAnsiTheme="minorHAnsi" w:cstheme="minorHAnsi"/>
        </w:rPr>
        <w:t>HR</w:t>
      </w:r>
      <w:r w:rsidRPr="00A576EC">
        <w:rPr>
          <w:rFonts w:asciiTheme="minorHAnsi" w:hAnsiTheme="minorHAnsi" w:cstheme="minorHAnsi"/>
          <w:spacing w:val="-21"/>
        </w:rPr>
        <w:t xml:space="preserve"> </w:t>
      </w:r>
      <w:r w:rsidRPr="00A576EC">
        <w:rPr>
          <w:rFonts w:asciiTheme="minorHAnsi" w:hAnsiTheme="minorHAnsi" w:cstheme="minorHAnsi"/>
        </w:rPr>
        <w:t>attitré</w:t>
      </w:r>
      <w:r w:rsidRPr="00A576EC">
        <w:rPr>
          <w:rFonts w:asciiTheme="minorHAnsi" w:hAnsiTheme="minorHAnsi" w:cstheme="minorHAnsi"/>
          <w:spacing w:val="-21"/>
        </w:rPr>
        <w:t xml:space="preserve"> </w:t>
      </w:r>
      <w:r w:rsidRPr="00A576EC">
        <w:rPr>
          <w:rFonts w:asciiTheme="minorHAnsi" w:hAnsiTheme="minorHAnsi" w:cstheme="minorHAnsi"/>
        </w:rPr>
        <w:t>est</w:t>
      </w:r>
      <w:r w:rsidRPr="00A576EC">
        <w:rPr>
          <w:rFonts w:asciiTheme="minorHAnsi" w:hAnsiTheme="minorHAnsi" w:cstheme="minorHAnsi"/>
          <w:spacing w:val="-21"/>
        </w:rPr>
        <w:t xml:space="preserve"> </w:t>
      </w:r>
      <w:r w:rsidRPr="00A576EC">
        <w:rPr>
          <w:rFonts w:asciiTheme="minorHAnsi" w:hAnsiTheme="minorHAnsi" w:cstheme="minorHAnsi"/>
        </w:rPr>
        <w:t>désigné</w:t>
      </w:r>
      <w:r w:rsidRPr="00A576EC">
        <w:rPr>
          <w:rFonts w:asciiTheme="minorHAnsi" w:hAnsiTheme="minorHAnsi" w:cstheme="minorHAnsi"/>
          <w:spacing w:val="-21"/>
        </w:rPr>
        <w:t xml:space="preserve"> </w:t>
      </w:r>
      <w:r w:rsidRPr="00A576EC">
        <w:rPr>
          <w:rFonts w:asciiTheme="minorHAnsi" w:hAnsiTheme="minorHAnsi" w:cstheme="minorHAnsi"/>
        </w:rPr>
        <w:t>pour</w:t>
      </w:r>
      <w:r w:rsidRPr="00A576EC">
        <w:rPr>
          <w:rFonts w:asciiTheme="minorHAnsi" w:hAnsiTheme="minorHAnsi" w:cstheme="minorHAnsi"/>
          <w:spacing w:val="-21"/>
        </w:rPr>
        <w:t xml:space="preserve"> </w:t>
      </w:r>
      <w:r w:rsidRPr="00A576EC">
        <w:rPr>
          <w:rFonts w:asciiTheme="minorHAnsi" w:hAnsiTheme="minorHAnsi" w:cstheme="minorHAnsi"/>
        </w:rPr>
        <w:t>accompagner</w:t>
      </w:r>
      <w:r w:rsidRPr="00A576EC">
        <w:rPr>
          <w:rFonts w:asciiTheme="minorHAnsi" w:hAnsiTheme="minorHAnsi" w:cstheme="minorHAnsi"/>
          <w:spacing w:val="-16"/>
        </w:rPr>
        <w:t xml:space="preserve"> </w:t>
      </w:r>
      <w:r w:rsidRPr="00A576EC">
        <w:rPr>
          <w:rFonts w:asciiTheme="minorHAnsi" w:hAnsiTheme="minorHAnsi" w:cstheme="minorHAnsi"/>
        </w:rPr>
        <w:t xml:space="preserve">l’équipe </w:t>
      </w:r>
      <w:r w:rsidRPr="00A576EC">
        <w:rPr>
          <w:rFonts w:asciiTheme="minorHAnsi" w:hAnsiTheme="minorHAnsi" w:cstheme="minorHAnsi"/>
          <w:spacing w:val="-2"/>
        </w:rPr>
        <w:t>en</w:t>
      </w:r>
      <w:r w:rsidRPr="00A576EC">
        <w:rPr>
          <w:rFonts w:asciiTheme="minorHAnsi" w:hAnsiTheme="minorHAnsi" w:cstheme="minorHAnsi"/>
          <w:spacing w:val="-20"/>
        </w:rPr>
        <w:t xml:space="preserve"> </w:t>
      </w:r>
      <w:r w:rsidRPr="00A576EC">
        <w:rPr>
          <w:rFonts w:asciiTheme="minorHAnsi" w:hAnsiTheme="minorHAnsi" w:cstheme="minorHAnsi"/>
          <w:spacing w:val="-2"/>
        </w:rPr>
        <w:t>permanence</w:t>
      </w:r>
      <w:r w:rsidRPr="00A576EC">
        <w:rPr>
          <w:rFonts w:asciiTheme="minorHAnsi" w:hAnsiTheme="minorHAnsi" w:cstheme="minorHAnsi"/>
          <w:spacing w:val="-19"/>
        </w:rPr>
        <w:t xml:space="preserve"> </w:t>
      </w:r>
      <w:r w:rsidRPr="00A576EC">
        <w:rPr>
          <w:rFonts w:asciiTheme="minorHAnsi" w:hAnsiTheme="minorHAnsi" w:cstheme="minorHAnsi"/>
          <w:spacing w:val="-2"/>
        </w:rPr>
        <w:t>et</w:t>
      </w:r>
      <w:r w:rsidRPr="00A576EC">
        <w:rPr>
          <w:rFonts w:asciiTheme="minorHAnsi" w:hAnsiTheme="minorHAnsi" w:cstheme="minorHAnsi"/>
          <w:spacing w:val="-19"/>
        </w:rPr>
        <w:t xml:space="preserve"> </w:t>
      </w:r>
      <w:r w:rsidRPr="00A576EC">
        <w:rPr>
          <w:rFonts w:asciiTheme="minorHAnsi" w:hAnsiTheme="minorHAnsi" w:cstheme="minorHAnsi"/>
          <w:spacing w:val="-2"/>
        </w:rPr>
        <w:t>en</w:t>
      </w:r>
      <w:r w:rsidRPr="00A576EC">
        <w:rPr>
          <w:rFonts w:asciiTheme="minorHAnsi" w:hAnsiTheme="minorHAnsi" w:cstheme="minorHAnsi"/>
          <w:spacing w:val="-19"/>
        </w:rPr>
        <w:t xml:space="preserve"> </w:t>
      </w:r>
      <w:r w:rsidRPr="00A576EC">
        <w:rPr>
          <w:rFonts w:asciiTheme="minorHAnsi" w:hAnsiTheme="minorHAnsi" w:cstheme="minorHAnsi"/>
          <w:spacing w:val="-2"/>
        </w:rPr>
        <w:t>temps</w:t>
      </w:r>
      <w:r w:rsidRPr="00A576EC">
        <w:rPr>
          <w:rFonts w:asciiTheme="minorHAnsi" w:hAnsiTheme="minorHAnsi" w:cstheme="minorHAnsi"/>
          <w:spacing w:val="-19"/>
        </w:rPr>
        <w:t xml:space="preserve"> </w:t>
      </w:r>
      <w:r w:rsidRPr="00A576EC">
        <w:rPr>
          <w:rFonts w:asciiTheme="minorHAnsi" w:hAnsiTheme="minorHAnsi" w:cstheme="minorHAnsi"/>
          <w:spacing w:val="-2"/>
        </w:rPr>
        <w:t>réel.</w:t>
      </w:r>
      <w:r w:rsidRPr="00A576EC">
        <w:rPr>
          <w:rFonts w:asciiTheme="minorHAnsi" w:hAnsiTheme="minorHAnsi" w:cstheme="minorHAnsi"/>
          <w:spacing w:val="-19"/>
        </w:rPr>
        <w:t xml:space="preserve"> </w:t>
      </w:r>
      <w:r w:rsidRPr="00A576EC">
        <w:rPr>
          <w:rFonts w:asciiTheme="minorHAnsi" w:hAnsiTheme="minorHAnsi" w:cstheme="minorHAnsi"/>
          <w:spacing w:val="-2"/>
        </w:rPr>
        <w:t>Il/elle</w:t>
      </w:r>
      <w:r w:rsidRPr="00A576EC">
        <w:rPr>
          <w:rFonts w:asciiTheme="minorHAnsi" w:hAnsiTheme="minorHAnsi" w:cstheme="minorHAnsi"/>
          <w:spacing w:val="-19"/>
        </w:rPr>
        <w:t xml:space="preserve"> </w:t>
      </w:r>
      <w:r w:rsidRPr="00A576EC">
        <w:rPr>
          <w:rFonts w:asciiTheme="minorHAnsi" w:hAnsiTheme="minorHAnsi" w:cstheme="minorHAnsi"/>
          <w:spacing w:val="-2"/>
        </w:rPr>
        <w:t>est</w:t>
      </w:r>
      <w:r w:rsidRPr="00A576EC">
        <w:rPr>
          <w:rFonts w:asciiTheme="minorHAnsi" w:hAnsiTheme="minorHAnsi" w:cstheme="minorHAnsi"/>
          <w:spacing w:val="-18"/>
        </w:rPr>
        <w:t xml:space="preserve"> </w:t>
      </w:r>
      <w:r w:rsidRPr="00A576EC">
        <w:rPr>
          <w:rFonts w:asciiTheme="minorHAnsi" w:hAnsiTheme="minorHAnsi" w:cstheme="minorHAnsi"/>
          <w:spacing w:val="-2"/>
        </w:rPr>
        <w:t>le</w:t>
      </w:r>
      <w:r w:rsidRPr="00A576EC">
        <w:rPr>
          <w:rFonts w:asciiTheme="minorHAnsi" w:hAnsiTheme="minorHAnsi" w:cstheme="minorHAnsi"/>
          <w:spacing w:val="-18"/>
        </w:rPr>
        <w:t xml:space="preserve"> </w:t>
      </w:r>
      <w:r w:rsidRPr="00A576EC">
        <w:rPr>
          <w:rFonts w:asciiTheme="minorHAnsi" w:hAnsiTheme="minorHAnsi" w:cstheme="minorHAnsi"/>
          <w:spacing w:val="-2"/>
        </w:rPr>
        <w:t>garant</w:t>
      </w:r>
      <w:r w:rsidRPr="00A576EC">
        <w:rPr>
          <w:rFonts w:asciiTheme="minorHAnsi" w:hAnsiTheme="minorHAnsi" w:cstheme="minorHAnsi"/>
          <w:spacing w:val="-18"/>
        </w:rPr>
        <w:t xml:space="preserve"> </w:t>
      </w:r>
      <w:r w:rsidRPr="00A576EC">
        <w:rPr>
          <w:rFonts w:asciiTheme="minorHAnsi" w:hAnsiTheme="minorHAnsi" w:cstheme="minorHAnsi"/>
          <w:spacing w:val="-2"/>
        </w:rPr>
        <w:t>du</w:t>
      </w:r>
      <w:r w:rsidRPr="00A576EC">
        <w:rPr>
          <w:rFonts w:asciiTheme="minorHAnsi" w:hAnsiTheme="minorHAnsi" w:cstheme="minorHAnsi"/>
          <w:spacing w:val="-20"/>
        </w:rPr>
        <w:t xml:space="preserve"> </w:t>
      </w:r>
      <w:r w:rsidRPr="00A576EC">
        <w:rPr>
          <w:rFonts w:asciiTheme="minorHAnsi" w:hAnsiTheme="minorHAnsi" w:cstheme="minorHAnsi"/>
          <w:spacing w:val="-2"/>
        </w:rPr>
        <w:t>respect</w:t>
      </w:r>
      <w:r w:rsidRPr="00A576EC">
        <w:rPr>
          <w:rFonts w:asciiTheme="minorHAnsi" w:hAnsiTheme="minorHAnsi" w:cstheme="minorHAnsi"/>
          <w:spacing w:val="-17"/>
        </w:rPr>
        <w:t xml:space="preserve"> </w:t>
      </w:r>
      <w:r w:rsidRPr="00A576EC">
        <w:rPr>
          <w:rFonts w:asciiTheme="minorHAnsi" w:hAnsiTheme="minorHAnsi" w:cstheme="minorHAnsi"/>
          <w:spacing w:val="-2"/>
        </w:rPr>
        <w:t>des</w:t>
      </w:r>
      <w:r w:rsidRPr="00A576EC">
        <w:rPr>
          <w:rFonts w:asciiTheme="minorHAnsi" w:hAnsiTheme="minorHAnsi" w:cstheme="minorHAnsi"/>
          <w:spacing w:val="-7"/>
        </w:rPr>
        <w:t xml:space="preserve"> </w:t>
      </w:r>
      <w:r w:rsidRPr="00A576EC">
        <w:rPr>
          <w:rFonts w:asciiTheme="minorHAnsi" w:hAnsiTheme="minorHAnsi" w:cstheme="minorHAnsi"/>
          <w:spacing w:val="-2"/>
        </w:rPr>
        <w:t>normes</w:t>
      </w:r>
      <w:r w:rsidRPr="00A576EC">
        <w:rPr>
          <w:rFonts w:asciiTheme="minorHAnsi" w:hAnsiTheme="minorHAnsi" w:cstheme="minorHAnsi"/>
          <w:spacing w:val="-20"/>
        </w:rPr>
        <w:t xml:space="preserve"> </w:t>
      </w:r>
      <w:r w:rsidRPr="00A576EC">
        <w:rPr>
          <w:rFonts w:asciiTheme="minorHAnsi" w:hAnsiTheme="minorHAnsi" w:cstheme="minorHAnsi"/>
          <w:spacing w:val="-2"/>
        </w:rPr>
        <w:t xml:space="preserve">de </w:t>
      </w:r>
      <w:r w:rsidRPr="00A576EC">
        <w:rPr>
          <w:rFonts w:asciiTheme="minorHAnsi" w:hAnsiTheme="minorHAnsi" w:cstheme="minorHAnsi"/>
        </w:rPr>
        <w:t>sécurité</w:t>
      </w:r>
      <w:r w:rsidRPr="00A576EC">
        <w:rPr>
          <w:rFonts w:asciiTheme="minorHAnsi" w:hAnsiTheme="minorHAnsi" w:cstheme="minorHAnsi"/>
          <w:spacing w:val="-22"/>
        </w:rPr>
        <w:t xml:space="preserve"> </w:t>
      </w:r>
      <w:r w:rsidRPr="00A576EC">
        <w:rPr>
          <w:rFonts w:asciiTheme="minorHAnsi" w:hAnsiTheme="minorHAnsi" w:cstheme="minorHAnsi"/>
        </w:rPr>
        <w:t>sur</w:t>
      </w:r>
      <w:r w:rsidRPr="00A576EC">
        <w:rPr>
          <w:rFonts w:asciiTheme="minorHAnsi" w:hAnsiTheme="minorHAnsi" w:cstheme="minorHAnsi"/>
          <w:spacing w:val="-19"/>
        </w:rPr>
        <w:t xml:space="preserve"> </w:t>
      </w:r>
      <w:r w:rsidRPr="00A576EC">
        <w:rPr>
          <w:rFonts w:asciiTheme="minorHAnsi" w:hAnsiTheme="minorHAnsi" w:cstheme="minorHAnsi"/>
        </w:rPr>
        <w:t>le</w:t>
      </w:r>
      <w:r w:rsidRPr="00A576EC">
        <w:rPr>
          <w:rFonts w:asciiTheme="minorHAnsi" w:hAnsiTheme="minorHAnsi" w:cstheme="minorHAnsi"/>
          <w:spacing w:val="-20"/>
        </w:rPr>
        <w:t xml:space="preserve"> </w:t>
      </w:r>
      <w:r w:rsidRPr="00A576EC">
        <w:rPr>
          <w:rFonts w:asciiTheme="minorHAnsi" w:hAnsiTheme="minorHAnsi" w:cstheme="minorHAnsi"/>
        </w:rPr>
        <w:t>site</w:t>
      </w:r>
      <w:r w:rsidRPr="00A576EC">
        <w:rPr>
          <w:rFonts w:asciiTheme="minorHAnsi" w:hAnsiTheme="minorHAnsi" w:cstheme="minorHAnsi"/>
          <w:spacing w:val="-15"/>
        </w:rPr>
        <w:t xml:space="preserve"> </w:t>
      </w:r>
      <w:r w:rsidRPr="00A576EC">
        <w:rPr>
          <w:rFonts w:asciiTheme="minorHAnsi" w:hAnsiTheme="minorHAnsi" w:cstheme="minorHAnsi"/>
        </w:rPr>
        <w:t>de</w:t>
      </w:r>
      <w:r w:rsidRPr="00A576EC">
        <w:rPr>
          <w:rFonts w:asciiTheme="minorHAnsi" w:hAnsiTheme="minorHAnsi" w:cstheme="minorHAnsi"/>
          <w:spacing w:val="-22"/>
        </w:rPr>
        <w:t xml:space="preserve"> </w:t>
      </w:r>
      <w:r w:rsidRPr="00A576EC">
        <w:rPr>
          <w:rFonts w:asciiTheme="minorHAnsi" w:hAnsiTheme="minorHAnsi" w:cstheme="minorHAnsi"/>
        </w:rPr>
        <w:t>travail</w:t>
      </w:r>
      <w:r w:rsidRPr="00A576EC">
        <w:rPr>
          <w:rFonts w:asciiTheme="minorHAnsi" w:hAnsiTheme="minorHAnsi" w:cstheme="minorHAnsi"/>
          <w:spacing w:val="-18"/>
        </w:rPr>
        <w:t xml:space="preserve"> </w:t>
      </w:r>
      <w:r w:rsidRPr="00A576EC">
        <w:rPr>
          <w:rFonts w:asciiTheme="minorHAnsi" w:hAnsiTheme="minorHAnsi" w:cstheme="minorHAnsi"/>
        </w:rPr>
        <w:t>et</w:t>
      </w:r>
      <w:r w:rsidRPr="00A576EC">
        <w:rPr>
          <w:rFonts w:asciiTheme="minorHAnsi" w:hAnsiTheme="minorHAnsi" w:cstheme="minorHAnsi"/>
          <w:spacing w:val="-18"/>
        </w:rPr>
        <w:t xml:space="preserve"> </w:t>
      </w:r>
      <w:r w:rsidRPr="00A576EC">
        <w:rPr>
          <w:rFonts w:asciiTheme="minorHAnsi" w:hAnsiTheme="minorHAnsi" w:cstheme="minorHAnsi"/>
        </w:rPr>
        <w:t>des</w:t>
      </w:r>
      <w:r w:rsidRPr="00A576EC">
        <w:rPr>
          <w:rFonts w:asciiTheme="minorHAnsi" w:hAnsiTheme="minorHAnsi" w:cstheme="minorHAnsi"/>
          <w:spacing w:val="-17"/>
        </w:rPr>
        <w:t xml:space="preserve"> </w:t>
      </w:r>
      <w:r w:rsidRPr="00A576EC">
        <w:rPr>
          <w:rFonts w:asciiTheme="minorHAnsi" w:hAnsiTheme="minorHAnsi" w:cstheme="minorHAnsi"/>
        </w:rPr>
        <w:t>règles</w:t>
      </w:r>
      <w:r w:rsidRPr="00A576EC">
        <w:rPr>
          <w:rFonts w:asciiTheme="minorHAnsi" w:hAnsiTheme="minorHAnsi" w:cstheme="minorHAnsi"/>
          <w:spacing w:val="-19"/>
        </w:rPr>
        <w:t xml:space="preserve"> </w:t>
      </w:r>
      <w:r w:rsidRPr="00A576EC">
        <w:rPr>
          <w:rFonts w:asciiTheme="minorHAnsi" w:hAnsiTheme="minorHAnsi" w:cstheme="minorHAnsi"/>
        </w:rPr>
        <w:t>contenues</w:t>
      </w:r>
      <w:r w:rsidRPr="00A576EC">
        <w:rPr>
          <w:rFonts w:asciiTheme="minorHAnsi" w:hAnsiTheme="minorHAnsi" w:cstheme="minorHAnsi"/>
          <w:spacing w:val="-10"/>
        </w:rPr>
        <w:t xml:space="preserve"> </w:t>
      </w:r>
      <w:r w:rsidRPr="00A576EC">
        <w:rPr>
          <w:rFonts w:asciiTheme="minorHAnsi" w:hAnsiTheme="minorHAnsi" w:cstheme="minorHAnsi"/>
        </w:rPr>
        <w:t>dans</w:t>
      </w:r>
      <w:r w:rsidRPr="00A576EC">
        <w:rPr>
          <w:rFonts w:asciiTheme="minorHAnsi" w:hAnsiTheme="minorHAnsi" w:cstheme="minorHAnsi"/>
          <w:spacing w:val="-15"/>
        </w:rPr>
        <w:t xml:space="preserve"> </w:t>
      </w:r>
      <w:r w:rsidRPr="00A576EC">
        <w:rPr>
          <w:rFonts w:asciiTheme="minorHAnsi" w:hAnsiTheme="minorHAnsi" w:cstheme="minorHAnsi"/>
        </w:rPr>
        <w:t>le</w:t>
      </w:r>
      <w:r w:rsidRPr="00A576EC">
        <w:rPr>
          <w:rFonts w:asciiTheme="minorHAnsi" w:hAnsiTheme="minorHAnsi" w:cstheme="minorHAnsi"/>
          <w:spacing w:val="-20"/>
        </w:rPr>
        <w:t xml:space="preserve"> </w:t>
      </w:r>
      <w:r w:rsidRPr="00A576EC">
        <w:rPr>
          <w:rFonts w:asciiTheme="minorHAnsi" w:hAnsiTheme="minorHAnsi" w:cstheme="minorHAnsi"/>
        </w:rPr>
        <w:t>ROI</w:t>
      </w:r>
      <w:r w:rsidRPr="00A576EC">
        <w:rPr>
          <w:rFonts w:asciiTheme="minorHAnsi" w:hAnsiTheme="minorHAnsi" w:cstheme="minorHAnsi"/>
          <w:spacing w:val="-18"/>
        </w:rPr>
        <w:t xml:space="preserve"> </w:t>
      </w:r>
      <w:r w:rsidRPr="00A576EC">
        <w:rPr>
          <w:rFonts w:asciiTheme="minorHAnsi" w:hAnsiTheme="minorHAnsi" w:cstheme="minorHAnsi"/>
        </w:rPr>
        <w:t>et</w:t>
      </w:r>
      <w:r w:rsidRPr="00A576EC">
        <w:rPr>
          <w:rFonts w:asciiTheme="minorHAnsi" w:hAnsiTheme="minorHAnsi" w:cstheme="minorHAnsi"/>
          <w:spacing w:val="-22"/>
        </w:rPr>
        <w:t xml:space="preserve"> </w:t>
      </w:r>
      <w:r w:rsidRPr="00A576EC">
        <w:rPr>
          <w:rFonts w:asciiTheme="minorHAnsi" w:hAnsiTheme="minorHAnsi" w:cstheme="minorHAnsi"/>
        </w:rPr>
        <w:t>Manuel</w:t>
      </w:r>
      <w:r w:rsidRPr="00A576EC">
        <w:rPr>
          <w:rFonts w:asciiTheme="minorHAnsi" w:hAnsiTheme="minorHAnsi" w:cstheme="minorHAnsi"/>
          <w:spacing w:val="-21"/>
        </w:rPr>
        <w:t xml:space="preserve"> </w:t>
      </w:r>
      <w:r w:rsidRPr="00A576EC">
        <w:rPr>
          <w:rFonts w:asciiTheme="minorHAnsi" w:hAnsiTheme="minorHAnsi" w:cstheme="minorHAnsi"/>
        </w:rPr>
        <w:t>de l’employé de notre société.</w:t>
      </w:r>
    </w:p>
    <w:p w14:paraId="70128614" w14:textId="77777777" w:rsidR="003D5B1E" w:rsidRPr="00A576EC" w:rsidRDefault="00104086">
      <w:pPr>
        <w:pStyle w:val="Paragraphedeliste"/>
        <w:numPr>
          <w:ilvl w:val="1"/>
          <w:numId w:val="3"/>
        </w:numPr>
        <w:tabs>
          <w:tab w:val="left" w:pos="838"/>
        </w:tabs>
        <w:spacing w:before="242"/>
        <w:ind w:left="838" w:hanging="359"/>
        <w:rPr>
          <w:rFonts w:asciiTheme="minorHAnsi" w:hAnsiTheme="minorHAnsi" w:cstheme="minorHAnsi"/>
          <w:b/>
          <w:sz w:val="24"/>
          <w:szCs w:val="24"/>
        </w:rPr>
      </w:pPr>
      <w:r w:rsidRPr="00A576EC">
        <w:rPr>
          <w:rFonts w:asciiTheme="minorHAnsi" w:hAnsiTheme="minorHAnsi" w:cstheme="minorHAnsi"/>
          <w:b/>
          <w:spacing w:val="-8"/>
          <w:sz w:val="24"/>
          <w:szCs w:val="24"/>
        </w:rPr>
        <w:t>Gestion</w:t>
      </w:r>
      <w:r w:rsidRPr="00A576EC">
        <w:rPr>
          <w:rFonts w:asciiTheme="minorHAnsi" w:hAnsiTheme="minorHAnsi" w:cstheme="minorHAnsi"/>
          <w:b/>
          <w:spacing w:val="-13"/>
          <w:sz w:val="24"/>
          <w:szCs w:val="24"/>
        </w:rPr>
        <w:t xml:space="preserve"> </w:t>
      </w:r>
      <w:r w:rsidRPr="00A576EC">
        <w:rPr>
          <w:rFonts w:asciiTheme="minorHAnsi" w:hAnsiTheme="minorHAnsi" w:cstheme="minorHAnsi"/>
          <w:b/>
          <w:spacing w:val="-8"/>
          <w:sz w:val="24"/>
          <w:szCs w:val="24"/>
        </w:rPr>
        <w:t>des</w:t>
      </w:r>
      <w:r w:rsidRPr="00A576EC">
        <w:rPr>
          <w:rFonts w:asciiTheme="minorHAnsi" w:hAnsiTheme="minorHAnsi" w:cstheme="minorHAnsi"/>
          <w:b/>
          <w:spacing w:val="-10"/>
          <w:sz w:val="24"/>
          <w:szCs w:val="24"/>
        </w:rPr>
        <w:t xml:space="preserve"> </w:t>
      </w:r>
      <w:r w:rsidRPr="00A576EC">
        <w:rPr>
          <w:rFonts w:asciiTheme="minorHAnsi" w:hAnsiTheme="minorHAnsi" w:cstheme="minorHAnsi"/>
          <w:b/>
          <w:spacing w:val="-8"/>
          <w:sz w:val="24"/>
          <w:szCs w:val="24"/>
        </w:rPr>
        <w:t>risques</w:t>
      </w:r>
    </w:p>
    <w:p w14:paraId="11AE9FFC" w14:textId="77777777" w:rsidR="003D5B1E" w:rsidRPr="00A576EC" w:rsidRDefault="00104086">
      <w:pPr>
        <w:pStyle w:val="Corpsdetexte"/>
        <w:spacing w:before="282" w:line="276" w:lineRule="auto"/>
        <w:ind w:left="119" w:right="497"/>
        <w:jc w:val="both"/>
        <w:rPr>
          <w:rFonts w:asciiTheme="minorHAnsi" w:hAnsiTheme="minorHAnsi" w:cstheme="minorHAnsi"/>
        </w:rPr>
      </w:pPr>
      <w:r w:rsidRPr="00A576EC">
        <w:rPr>
          <w:rFonts w:asciiTheme="minorHAnsi" w:hAnsiTheme="minorHAnsi" w:cstheme="minorHAnsi"/>
        </w:rPr>
        <w:t>En</w:t>
      </w:r>
      <w:r w:rsidRPr="00A576EC">
        <w:rPr>
          <w:rFonts w:asciiTheme="minorHAnsi" w:hAnsiTheme="minorHAnsi" w:cstheme="minorHAnsi"/>
          <w:spacing w:val="-22"/>
        </w:rPr>
        <w:t xml:space="preserve"> </w:t>
      </w:r>
      <w:r w:rsidRPr="00A576EC">
        <w:rPr>
          <w:rFonts w:asciiTheme="minorHAnsi" w:hAnsiTheme="minorHAnsi" w:cstheme="minorHAnsi"/>
        </w:rPr>
        <w:t>produisant,</w:t>
      </w:r>
      <w:r w:rsidRPr="00A576EC">
        <w:rPr>
          <w:rFonts w:asciiTheme="minorHAnsi" w:hAnsiTheme="minorHAnsi" w:cstheme="minorHAnsi"/>
          <w:spacing w:val="-21"/>
        </w:rPr>
        <w:t xml:space="preserve"> </w:t>
      </w:r>
      <w:r w:rsidRPr="00A576EC">
        <w:rPr>
          <w:rFonts w:asciiTheme="minorHAnsi" w:hAnsiTheme="minorHAnsi" w:cstheme="minorHAnsi"/>
        </w:rPr>
        <w:t>tout</w:t>
      </w:r>
      <w:r w:rsidRPr="00A576EC">
        <w:rPr>
          <w:rFonts w:asciiTheme="minorHAnsi" w:hAnsiTheme="minorHAnsi" w:cstheme="minorHAnsi"/>
          <w:spacing w:val="-21"/>
        </w:rPr>
        <w:t xml:space="preserve"> </w:t>
      </w:r>
      <w:r w:rsidRPr="00A576EC">
        <w:rPr>
          <w:rFonts w:asciiTheme="minorHAnsi" w:hAnsiTheme="minorHAnsi" w:cstheme="minorHAnsi"/>
        </w:rPr>
        <w:t>travailleur</w:t>
      </w:r>
      <w:r w:rsidRPr="00A576EC">
        <w:rPr>
          <w:rFonts w:asciiTheme="minorHAnsi" w:hAnsiTheme="minorHAnsi" w:cstheme="minorHAnsi"/>
          <w:spacing w:val="-21"/>
        </w:rPr>
        <w:t xml:space="preserve"> </w:t>
      </w:r>
      <w:r w:rsidRPr="00A576EC">
        <w:rPr>
          <w:rFonts w:asciiTheme="minorHAnsi" w:hAnsiTheme="minorHAnsi" w:cstheme="minorHAnsi"/>
        </w:rPr>
        <w:t>est</w:t>
      </w:r>
      <w:r w:rsidRPr="00A576EC">
        <w:rPr>
          <w:rFonts w:asciiTheme="minorHAnsi" w:hAnsiTheme="minorHAnsi" w:cstheme="minorHAnsi"/>
          <w:spacing w:val="-21"/>
        </w:rPr>
        <w:t xml:space="preserve"> </w:t>
      </w:r>
      <w:r w:rsidRPr="00A576EC">
        <w:rPr>
          <w:rFonts w:asciiTheme="minorHAnsi" w:hAnsiTheme="minorHAnsi" w:cstheme="minorHAnsi"/>
        </w:rPr>
        <w:t>confronté</w:t>
      </w:r>
      <w:r w:rsidRPr="00A576EC">
        <w:rPr>
          <w:rFonts w:asciiTheme="minorHAnsi" w:hAnsiTheme="minorHAnsi" w:cstheme="minorHAnsi"/>
          <w:spacing w:val="-21"/>
        </w:rPr>
        <w:t xml:space="preserve"> </w:t>
      </w:r>
      <w:r w:rsidRPr="00A576EC">
        <w:rPr>
          <w:rFonts w:asciiTheme="minorHAnsi" w:hAnsiTheme="minorHAnsi" w:cstheme="minorHAnsi"/>
        </w:rPr>
        <w:t>à</w:t>
      </w:r>
      <w:r w:rsidRPr="00A576EC">
        <w:rPr>
          <w:rFonts w:asciiTheme="minorHAnsi" w:hAnsiTheme="minorHAnsi" w:cstheme="minorHAnsi"/>
          <w:spacing w:val="-20"/>
        </w:rPr>
        <w:t xml:space="preserve"> </w:t>
      </w:r>
      <w:r w:rsidRPr="00A576EC">
        <w:rPr>
          <w:rFonts w:asciiTheme="minorHAnsi" w:hAnsiTheme="minorHAnsi" w:cstheme="minorHAnsi"/>
        </w:rPr>
        <w:t>des</w:t>
      </w:r>
      <w:r w:rsidRPr="00A576EC">
        <w:rPr>
          <w:rFonts w:asciiTheme="minorHAnsi" w:hAnsiTheme="minorHAnsi" w:cstheme="minorHAnsi"/>
          <w:spacing w:val="-21"/>
        </w:rPr>
        <w:t xml:space="preserve"> </w:t>
      </w:r>
      <w:r w:rsidRPr="00A576EC">
        <w:rPr>
          <w:rFonts w:asciiTheme="minorHAnsi" w:hAnsiTheme="minorHAnsi" w:cstheme="minorHAnsi"/>
        </w:rPr>
        <w:t>risques</w:t>
      </w:r>
      <w:r w:rsidRPr="00A576EC">
        <w:rPr>
          <w:rFonts w:asciiTheme="minorHAnsi" w:hAnsiTheme="minorHAnsi" w:cstheme="minorHAnsi"/>
          <w:spacing w:val="-21"/>
        </w:rPr>
        <w:t xml:space="preserve"> </w:t>
      </w:r>
      <w:r w:rsidRPr="00A576EC">
        <w:rPr>
          <w:rFonts w:asciiTheme="minorHAnsi" w:hAnsiTheme="minorHAnsi" w:cstheme="minorHAnsi"/>
        </w:rPr>
        <w:t>de</w:t>
      </w:r>
      <w:r w:rsidRPr="00A576EC">
        <w:rPr>
          <w:rFonts w:asciiTheme="minorHAnsi" w:hAnsiTheme="minorHAnsi" w:cstheme="minorHAnsi"/>
          <w:spacing w:val="-20"/>
        </w:rPr>
        <w:t xml:space="preserve"> </w:t>
      </w:r>
      <w:r w:rsidRPr="00A576EC">
        <w:rPr>
          <w:rFonts w:asciiTheme="minorHAnsi" w:hAnsiTheme="minorHAnsi" w:cstheme="minorHAnsi"/>
        </w:rPr>
        <w:t>divers</w:t>
      </w:r>
      <w:r w:rsidRPr="00A576EC">
        <w:rPr>
          <w:rFonts w:asciiTheme="minorHAnsi" w:hAnsiTheme="minorHAnsi" w:cstheme="minorHAnsi"/>
          <w:spacing w:val="-21"/>
        </w:rPr>
        <w:t xml:space="preserve"> </w:t>
      </w:r>
      <w:r w:rsidRPr="00A576EC">
        <w:rPr>
          <w:rFonts w:asciiTheme="minorHAnsi" w:hAnsiTheme="minorHAnsi" w:cstheme="minorHAnsi"/>
        </w:rPr>
        <w:t>ordres.</w:t>
      </w:r>
      <w:r w:rsidRPr="00A576EC">
        <w:rPr>
          <w:rFonts w:asciiTheme="minorHAnsi" w:hAnsiTheme="minorHAnsi" w:cstheme="minorHAnsi"/>
          <w:spacing w:val="-21"/>
        </w:rPr>
        <w:t xml:space="preserve"> </w:t>
      </w:r>
      <w:r w:rsidRPr="00A576EC">
        <w:rPr>
          <w:rFonts w:asciiTheme="minorHAnsi" w:hAnsiTheme="minorHAnsi" w:cstheme="minorHAnsi"/>
        </w:rPr>
        <w:t xml:space="preserve">En </w:t>
      </w:r>
      <w:r w:rsidRPr="00A576EC">
        <w:rPr>
          <w:rFonts w:asciiTheme="minorHAnsi" w:hAnsiTheme="minorHAnsi" w:cstheme="minorHAnsi"/>
          <w:w w:val="85"/>
        </w:rPr>
        <w:t>souscrivant</w:t>
      </w:r>
      <w:r w:rsidRPr="00A576EC">
        <w:rPr>
          <w:rFonts w:asciiTheme="minorHAnsi" w:hAnsiTheme="minorHAnsi" w:cstheme="minorHAnsi"/>
        </w:rPr>
        <w:t xml:space="preserve"> </w:t>
      </w:r>
      <w:r w:rsidRPr="00A576EC">
        <w:rPr>
          <w:rFonts w:asciiTheme="minorHAnsi" w:hAnsiTheme="minorHAnsi" w:cstheme="minorHAnsi"/>
          <w:w w:val="85"/>
        </w:rPr>
        <w:t>à une</w:t>
      </w:r>
      <w:r w:rsidRPr="00A576EC">
        <w:rPr>
          <w:rFonts w:asciiTheme="minorHAnsi" w:hAnsiTheme="minorHAnsi" w:cstheme="minorHAnsi"/>
        </w:rPr>
        <w:t xml:space="preserve"> </w:t>
      </w:r>
      <w:r w:rsidRPr="00A576EC">
        <w:rPr>
          <w:rFonts w:asciiTheme="minorHAnsi" w:hAnsiTheme="minorHAnsi" w:cstheme="minorHAnsi"/>
          <w:w w:val="85"/>
        </w:rPr>
        <w:t>assurance</w:t>
      </w:r>
      <w:r w:rsidRPr="00A576EC">
        <w:rPr>
          <w:rFonts w:asciiTheme="minorHAnsi" w:hAnsiTheme="minorHAnsi" w:cstheme="minorHAnsi"/>
        </w:rPr>
        <w:t xml:space="preserve"> </w:t>
      </w:r>
      <w:r w:rsidRPr="00A576EC">
        <w:rPr>
          <w:rFonts w:asciiTheme="minorHAnsi" w:hAnsiTheme="minorHAnsi" w:cstheme="minorHAnsi"/>
          <w:w w:val="85"/>
        </w:rPr>
        <w:t>Responsabilité</w:t>
      </w:r>
      <w:r w:rsidRPr="00A576EC">
        <w:rPr>
          <w:rFonts w:asciiTheme="minorHAnsi" w:hAnsiTheme="minorHAnsi" w:cstheme="minorHAnsi"/>
        </w:rPr>
        <w:t xml:space="preserve"> </w:t>
      </w:r>
      <w:r w:rsidRPr="00A576EC">
        <w:rPr>
          <w:rFonts w:asciiTheme="minorHAnsi" w:hAnsiTheme="minorHAnsi" w:cstheme="minorHAnsi"/>
          <w:w w:val="85"/>
        </w:rPr>
        <w:t>Civile</w:t>
      </w:r>
      <w:r w:rsidRPr="00A576EC">
        <w:rPr>
          <w:rFonts w:asciiTheme="minorHAnsi" w:hAnsiTheme="minorHAnsi" w:cstheme="minorHAnsi"/>
        </w:rPr>
        <w:t xml:space="preserve"> </w:t>
      </w:r>
      <w:r w:rsidRPr="00A576EC">
        <w:rPr>
          <w:rFonts w:asciiTheme="minorHAnsi" w:hAnsiTheme="minorHAnsi" w:cstheme="minorHAnsi"/>
          <w:w w:val="85"/>
        </w:rPr>
        <w:t>et</w:t>
      </w:r>
      <w:r w:rsidRPr="00A576EC">
        <w:rPr>
          <w:rFonts w:asciiTheme="minorHAnsi" w:hAnsiTheme="minorHAnsi" w:cstheme="minorHAnsi"/>
        </w:rPr>
        <w:t xml:space="preserve"> </w:t>
      </w:r>
      <w:r w:rsidRPr="00A576EC">
        <w:rPr>
          <w:rFonts w:asciiTheme="minorHAnsi" w:hAnsiTheme="minorHAnsi" w:cstheme="minorHAnsi"/>
          <w:w w:val="85"/>
        </w:rPr>
        <w:t>Professionnelle</w:t>
      </w:r>
      <w:r w:rsidRPr="00A576EC">
        <w:rPr>
          <w:rFonts w:asciiTheme="minorHAnsi" w:hAnsiTheme="minorHAnsi" w:cstheme="minorHAnsi"/>
        </w:rPr>
        <w:t xml:space="preserve"> </w:t>
      </w:r>
      <w:r w:rsidRPr="00A576EC">
        <w:rPr>
          <w:rFonts w:asciiTheme="minorHAnsi" w:hAnsiTheme="minorHAnsi" w:cstheme="minorHAnsi"/>
          <w:w w:val="85"/>
        </w:rPr>
        <w:t>nous</w:t>
      </w:r>
      <w:r w:rsidRPr="00A576EC">
        <w:rPr>
          <w:rFonts w:asciiTheme="minorHAnsi" w:hAnsiTheme="minorHAnsi" w:cstheme="minorHAnsi"/>
        </w:rPr>
        <w:t xml:space="preserve"> </w:t>
      </w:r>
      <w:r w:rsidRPr="00A576EC">
        <w:rPr>
          <w:rFonts w:asciiTheme="minorHAnsi" w:hAnsiTheme="minorHAnsi" w:cstheme="minorHAnsi"/>
          <w:w w:val="85"/>
        </w:rPr>
        <w:t>avons</w:t>
      </w:r>
      <w:r w:rsidRPr="00A576EC">
        <w:rPr>
          <w:rFonts w:asciiTheme="minorHAnsi" w:hAnsiTheme="minorHAnsi" w:cstheme="minorHAnsi"/>
          <w:spacing w:val="40"/>
        </w:rPr>
        <w:t xml:space="preserve"> </w:t>
      </w:r>
      <w:r w:rsidRPr="00A576EC">
        <w:rPr>
          <w:rFonts w:asciiTheme="minorHAnsi" w:hAnsiTheme="minorHAnsi" w:cstheme="minorHAnsi"/>
          <w:w w:val="85"/>
        </w:rPr>
        <w:t xml:space="preserve">choisi </w:t>
      </w:r>
      <w:r w:rsidRPr="00A576EC">
        <w:rPr>
          <w:rFonts w:asciiTheme="minorHAnsi" w:hAnsiTheme="minorHAnsi" w:cstheme="minorHAnsi"/>
        </w:rPr>
        <w:t xml:space="preserve">de palier à ce problème en minimisant ces risques. Ainsi, nos partenaires </w:t>
      </w:r>
      <w:r w:rsidRPr="00A576EC">
        <w:rPr>
          <w:rFonts w:asciiTheme="minorHAnsi" w:hAnsiTheme="minorHAnsi" w:cstheme="minorHAnsi"/>
          <w:w w:val="90"/>
        </w:rPr>
        <w:t>seront</w:t>
      </w:r>
      <w:r w:rsidRPr="00A576EC">
        <w:rPr>
          <w:rFonts w:asciiTheme="minorHAnsi" w:hAnsiTheme="minorHAnsi" w:cstheme="minorHAnsi"/>
          <w:spacing w:val="80"/>
        </w:rPr>
        <w:t xml:space="preserve"> </w:t>
      </w:r>
      <w:r w:rsidRPr="00A576EC">
        <w:rPr>
          <w:rFonts w:asciiTheme="minorHAnsi" w:hAnsiTheme="minorHAnsi" w:cstheme="minorHAnsi"/>
          <w:w w:val="90"/>
        </w:rPr>
        <w:t>rassurés d’utiliser un personnel qualifié, compétent et couvert.</w:t>
      </w:r>
    </w:p>
    <w:p w14:paraId="733C3D9E" w14:textId="77777777" w:rsidR="003D5B1E" w:rsidRPr="00A576EC" w:rsidRDefault="00104086">
      <w:pPr>
        <w:pStyle w:val="Paragraphedeliste"/>
        <w:numPr>
          <w:ilvl w:val="1"/>
          <w:numId w:val="3"/>
        </w:numPr>
        <w:tabs>
          <w:tab w:val="left" w:pos="837"/>
        </w:tabs>
        <w:ind w:left="837" w:hanging="358"/>
        <w:rPr>
          <w:rFonts w:asciiTheme="minorHAnsi" w:hAnsiTheme="minorHAnsi" w:cstheme="minorHAnsi"/>
          <w:b/>
          <w:sz w:val="24"/>
          <w:szCs w:val="24"/>
        </w:rPr>
      </w:pPr>
      <w:r w:rsidRPr="00A576EC">
        <w:rPr>
          <w:rFonts w:asciiTheme="minorHAnsi" w:hAnsiTheme="minorHAnsi" w:cstheme="minorHAnsi"/>
          <w:b/>
          <w:spacing w:val="-5"/>
          <w:sz w:val="24"/>
          <w:szCs w:val="24"/>
        </w:rPr>
        <w:t>Revue</w:t>
      </w:r>
      <w:r w:rsidRPr="00A576EC">
        <w:rPr>
          <w:rFonts w:asciiTheme="minorHAnsi" w:hAnsiTheme="minorHAnsi" w:cstheme="minorHAnsi"/>
          <w:b/>
          <w:spacing w:val="-6"/>
          <w:sz w:val="24"/>
          <w:szCs w:val="24"/>
        </w:rPr>
        <w:t xml:space="preserve"> </w:t>
      </w:r>
      <w:r w:rsidRPr="00A576EC">
        <w:rPr>
          <w:rFonts w:asciiTheme="minorHAnsi" w:hAnsiTheme="minorHAnsi" w:cstheme="minorHAnsi"/>
          <w:b/>
          <w:spacing w:val="-2"/>
          <w:sz w:val="24"/>
          <w:szCs w:val="24"/>
        </w:rPr>
        <w:t>documentaire</w:t>
      </w:r>
    </w:p>
    <w:p w14:paraId="6914C3A4" w14:textId="77777777" w:rsidR="003D5B1E" w:rsidRPr="00A576EC" w:rsidRDefault="00104086">
      <w:pPr>
        <w:pStyle w:val="Corpsdetexte"/>
        <w:spacing w:before="285" w:line="276" w:lineRule="auto"/>
        <w:ind w:left="119" w:right="500"/>
        <w:jc w:val="both"/>
        <w:rPr>
          <w:rFonts w:asciiTheme="minorHAnsi" w:hAnsiTheme="minorHAnsi" w:cstheme="minorHAnsi"/>
        </w:rPr>
      </w:pPr>
      <w:r w:rsidRPr="00A576EC">
        <w:rPr>
          <w:rFonts w:asciiTheme="minorHAnsi" w:hAnsiTheme="minorHAnsi" w:cstheme="minorHAnsi"/>
        </w:rPr>
        <w:t>La</w:t>
      </w:r>
      <w:r w:rsidRPr="00A576EC">
        <w:rPr>
          <w:rFonts w:asciiTheme="minorHAnsi" w:hAnsiTheme="minorHAnsi" w:cstheme="minorHAnsi"/>
          <w:spacing w:val="-22"/>
        </w:rPr>
        <w:t xml:space="preserve"> </w:t>
      </w:r>
      <w:r w:rsidRPr="00A576EC">
        <w:rPr>
          <w:rFonts w:asciiTheme="minorHAnsi" w:hAnsiTheme="minorHAnsi" w:cstheme="minorHAnsi"/>
        </w:rPr>
        <w:t>revue</w:t>
      </w:r>
      <w:r w:rsidRPr="00A576EC">
        <w:rPr>
          <w:rFonts w:asciiTheme="minorHAnsi" w:hAnsiTheme="minorHAnsi" w:cstheme="minorHAnsi"/>
          <w:spacing w:val="-17"/>
        </w:rPr>
        <w:t xml:space="preserve"> </w:t>
      </w:r>
      <w:r w:rsidRPr="00A576EC">
        <w:rPr>
          <w:rFonts w:asciiTheme="minorHAnsi" w:hAnsiTheme="minorHAnsi" w:cstheme="minorHAnsi"/>
        </w:rPr>
        <w:t>documentaire</w:t>
      </w:r>
      <w:r w:rsidRPr="00A576EC">
        <w:rPr>
          <w:rFonts w:asciiTheme="minorHAnsi" w:hAnsiTheme="minorHAnsi" w:cstheme="minorHAnsi"/>
          <w:spacing w:val="-17"/>
        </w:rPr>
        <w:t xml:space="preserve"> </w:t>
      </w:r>
      <w:r w:rsidRPr="00A576EC">
        <w:rPr>
          <w:rFonts w:asciiTheme="minorHAnsi" w:hAnsiTheme="minorHAnsi" w:cstheme="minorHAnsi"/>
        </w:rPr>
        <w:t>sera</w:t>
      </w:r>
      <w:r w:rsidRPr="00A576EC">
        <w:rPr>
          <w:rFonts w:asciiTheme="minorHAnsi" w:hAnsiTheme="minorHAnsi" w:cstheme="minorHAnsi"/>
          <w:spacing w:val="-18"/>
        </w:rPr>
        <w:t xml:space="preserve"> </w:t>
      </w:r>
      <w:r w:rsidRPr="00A576EC">
        <w:rPr>
          <w:rFonts w:asciiTheme="minorHAnsi" w:hAnsiTheme="minorHAnsi" w:cstheme="minorHAnsi"/>
        </w:rPr>
        <w:t>effectuée</w:t>
      </w:r>
      <w:r w:rsidRPr="00A576EC">
        <w:rPr>
          <w:rFonts w:asciiTheme="minorHAnsi" w:hAnsiTheme="minorHAnsi" w:cstheme="minorHAnsi"/>
          <w:spacing w:val="-16"/>
        </w:rPr>
        <w:t xml:space="preserve"> </w:t>
      </w:r>
      <w:r w:rsidRPr="00A576EC">
        <w:rPr>
          <w:rFonts w:asciiTheme="minorHAnsi" w:hAnsiTheme="minorHAnsi" w:cstheme="minorHAnsi"/>
        </w:rPr>
        <w:t>dans</w:t>
      </w:r>
      <w:r w:rsidRPr="00A576EC">
        <w:rPr>
          <w:rFonts w:asciiTheme="minorHAnsi" w:hAnsiTheme="minorHAnsi" w:cstheme="minorHAnsi"/>
          <w:spacing w:val="-18"/>
        </w:rPr>
        <w:t xml:space="preserve"> </w:t>
      </w:r>
      <w:r w:rsidRPr="00A576EC">
        <w:rPr>
          <w:rFonts w:asciiTheme="minorHAnsi" w:hAnsiTheme="minorHAnsi" w:cstheme="minorHAnsi"/>
        </w:rPr>
        <w:t>le</w:t>
      </w:r>
      <w:r w:rsidRPr="00A576EC">
        <w:rPr>
          <w:rFonts w:asciiTheme="minorHAnsi" w:hAnsiTheme="minorHAnsi" w:cstheme="minorHAnsi"/>
          <w:spacing w:val="-19"/>
        </w:rPr>
        <w:t xml:space="preserve"> </w:t>
      </w:r>
      <w:r w:rsidRPr="00A576EC">
        <w:rPr>
          <w:rFonts w:asciiTheme="minorHAnsi" w:hAnsiTheme="minorHAnsi" w:cstheme="minorHAnsi"/>
        </w:rPr>
        <w:t>but</w:t>
      </w:r>
      <w:r w:rsidRPr="00A576EC">
        <w:rPr>
          <w:rFonts w:asciiTheme="minorHAnsi" w:hAnsiTheme="minorHAnsi" w:cstheme="minorHAnsi"/>
          <w:spacing w:val="-17"/>
        </w:rPr>
        <w:t xml:space="preserve"> </w:t>
      </w:r>
      <w:r w:rsidRPr="00A576EC">
        <w:rPr>
          <w:rFonts w:asciiTheme="minorHAnsi" w:hAnsiTheme="minorHAnsi" w:cstheme="minorHAnsi"/>
        </w:rPr>
        <w:t>de</w:t>
      </w:r>
      <w:r w:rsidRPr="00A576EC">
        <w:rPr>
          <w:rFonts w:asciiTheme="minorHAnsi" w:hAnsiTheme="minorHAnsi" w:cstheme="minorHAnsi"/>
          <w:spacing w:val="-22"/>
        </w:rPr>
        <w:t xml:space="preserve"> </w:t>
      </w:r>
      <w:r w:rsidRPr="00A576EC">
        <w:rPr>
          <w:rFonts w:asciiTheme="minorHAnsi" w:hAnsiTheme="minorHAnsi" w:cstheme="minorHAnsi"/>
        </w:rPr>
        <w:t>comprendre</w:t>
      </w:r>
      <w:r w:rsidRPr="00A576EC">
        <w:rPr>
          <w:rFonts w:asciiTheme="minorHAnsi" w:hAnsiTheme="minorHAnsi" w:cstheme="minorHAnsi"/>
          <w:spacing w:val="-17"/>
        </w:rPr>
        <w:t xml:space="preserve"> </w:t>
      </w:r>
      <w:r w:rsidRPr="00A576EC">
        <w:rPr>
          <w:rFonts w:asciiTheme="minorHAnsi" w:hAnsiTheme="minorHAnsi" w:cstheme="minorHAnsi"/>
        </w:rPr>
        <w:t>les</w:t>
      </w:r>
      <w:r w:rsidRPr="00C74702">
        <w:rPr>
          <w:rFonts w:asciiTheme="minorHAnsi" w:hAnsiTheme="minorHAnsi" w:cstheme="minorHAnsi"/>
        </w:rPr>
        <w:t xml:space="preserve"> </w:t>
      </w:r>
      <w:r w:rsidRPr="00A576EC">
        <w:rPr>
          <w:rFonts w:asciiTheme="minorHAnsi" w:hAnsiTheme="minorHAnsi" w:cstheme="minorHAnsi"/>
        </w:rPr>
        <w:t xml:space="preserve">éléments </w:t>
      </w:r>
      <w:r w:rsidRPr="00A576EC">
        <w:rPr>
          <w:rFonts w:asciiTheme="minorHAnsi" w:hAnsiTheme="minorHAnsi" w:cstheme="minorHAnsi"/>
          <w:spacing w:val="-2"/>
        </w:rPr>
        <w:t>variables</w:t>
      </w:r>
      <w:r w:rsidRPr="00A576EC">
        <w:rPr>
          <w:rFonts w:asciiTheme="minorHAnsi" w:hAnsiTheme="minorHAnsi" w:cstheme="minorHAnsi"/>
          <w:spacing w:val="-17"/>
        </w:rPr>
        <w:t xml:space="preserve"> </w:t>
      </w:r>
      <w:r w:rsidRPr="00A576EC">
        <w:rPr>
          <w:rFonts w:asciiTheme="minorHAnsi" w:hAnsiTheme="minorHAnsi" w:cstheme="minorHAnsi"/>
          <w:spacing w:val="-2"/>
        </w:rPr>
        <w:t>qui</w:t>
      </w:r>
      <w:r w:rsidRPr="00A576EC">
        <w:rPr>
          <w:rFonts w:asciiTheme="minorHAnsi" w:hAnsiTheme="minorHAnsi" w:cstheme="minorHAnsi"/>
          <w:spacing w:val="-18"/>
        </w:rPr>
        <w:t xml:space="preserve"> </w:t>
      </w:r>
      <w:r w:rsidRPr="00A576EC">
        <w:rPr>
          <w:rFonts w:asciiTheme="minorHAnsi" w:hAnsiTheme="minorHAnsi" w:cstheme="minorHAnsi"/>
          <w:spacing w:val="-2"/>
        </w:rPr>
        <w:t>influencent</w:t>
      </w:r>
      <w:r w:rsidRPr="00A576EC">
        <w:rPr>
          <w:rFonts w:asciiTheme="minorHAnsi" w:hAnsiTheme="minorHAnsi" w:cstheme="minorHAnsi"/>
          <w:spacing w:val="-15"/>
        </w:rPr>
        <w:t xml:space="preserve"> </w:t>
      </w:r>
      <w:r w:rsidRPr="00A576EC">
        <w:rPr>
          <w:rFonts w:asciiTheme="minorHAnsi" w:hAnsiTheme="minorHAnsi" w:cstheme="minorHAnsi"/>
          <w:spacing w:val="-2"/>
        </w:rPr>
        <w:t>la</w:t>
      </w:r>
      <w:r w:rsidRPr="00A576EC">
        <w:rPr>
          <w:rFonts w:asciiTheme="minorHAnsi" w:hAnsiTheme="minorHAnsi" w:cstheme="minorHAnsi"/>
          <w:spacing w:val="-19"/>
        </w:rPr>
        <w:t xml:space="preserve"> </w:t>
      </w:r>
      <w:r w:rsidRPr="00A576EC">
        <w:rPr>
          <w:rFonts w:asciiTheme="minorHAnsi" w:hAnsiTheme="minorHAnsi" w:cstheme="minorHAnsi"/>
          <w:spacing w:val="-2"/>
        </w:rPr>
        <w:t>paie</w:t>
      </w:r>
      <w:r w:rsidRPr="00A576EC">
        <w:rPr>
          <w:rFonts w:asciiTheme="minorHAnsi" w:hAnsiTheme="minorHAnsi" w:cstheme="minorHAnsi"/>
          <w:spacing w:val="-17"/>
        </w:rPr>
        <w:t xml:space="preserve"> </w:t>
      </w:r>
      <w:r w:rsidRPr="00A576EC">
        <w:rPr>
          <w:rFonts w:asciiTheme="minorHAnsi" w:hAnsiTheme="minorHAnsi" w:cstheme="minorHAnsi"/>
          <w:spacing w:val="-2"/>
        </w:rPr>
        <w:t>à</w:t>
      </w:r>
      <w:r w:rsidRPr="00A576EC">
        <w:rPr>
          <w:rFonts w:asciiTheme="minorHAnsi" w:hAnsiTheme="minorHAnsi" w:cstheme="minorHAnsi"/>
          <w:spacing w:val="-20"/>
        </w:rPr>
        <w:t xml:space="preserve"> </w:t>
      </w:r>
      <w:r w:rsidRPr="00A576EC">
        <w:rPr>
          <w:rFonts w:asciiTheme="minorHAnsi" w:hAnsiTheme="minorHAnsi" w:cstheme="minorHAnsi"/>
          <w:spacing w:val="-2"/>
        </w:rPr>
        <w:t>savoir</w:t>
      </w:r>
      <w:r w:rsidRPr="00A576EC">
        <w:rPr>
          <w:rFonts w:asciiTheme="minorHAnsi" w:hAnsiTheme="minorHAnsi" w:cstheme="minorHAnsi"/>
          <w:spacing w:val="-18"/>
        </w:rPr>
        <w:t xml:space="preserve"> </w:t>
      </w:r>
      <w:r w:rsidRPr="00A576EC">
        <w:rPr>
          <w:rFonts w:asciiTheme="minorHAnsi" w:hAnsiTheme="minorHAnsi" w:cstheme="minorHAnsi"/>
          <w:spacing w:val="-2"/>
        </w:rPr>
        <w:t>:</w:t>
      </w:r>
    </w:p>
    <w:p w14:paraId="5CA2647C" w14:textId="77777777" w:rsidR="003D5B1E" w:rsidRPr="00A576EC" w:rsidRDefault="00104086">
      <w:pPr>
        <w:pStyle w:val="Paragraphedeliste"/>
        <w:numPr>
          <w:ilvl w:val="0"/>
          <w:numId w:val="4"/>
        </w:numPr>
        <w:tabs>
          <w:tab w:val="left" w:pos="838"/>
        </w:tabs>
        <w:spacing w:before="241"/>
        <w:ind w:left="838" w:hanging="359"/>
        <w:rPr>
          <w:rFonts w:asciiTheme="minorHAnsi" w:hAnsiTheme="minorHAnsi" w:cstheme="minorHAnsi"/>
          <w:sz w:val="24"/>
          <w:szCs w:val="24"/>
        </w:rPr>
      </w:pPr>
      <w:r w:rsidRPr="00A576EC">
        <w:rPr>
          <w:rFonts w:asciiTheme="minorHAnsi" w:hAnsiTheme="minorHAnsi" w:cstheme="minorHAnsi"/>
          <w:w w:val="90"/>
          <w:sz w:val="24"/>
          <w:szCs w:val="24"/>
        </w:rPr>
        <w:t>Dossier</w:t>
      </w:r>
      <w:r w:rsidRPr="00A576EC">
        <w:rPr>
          <w:rFonts w:asciiTheme="minorHAnsi" w:hAnsiTheme="minorHAnsi" w:cstheme="minorHAnsi"/>
          <w:spacing w:val="10"/>
          <w:sz w:val="24"/>
          <w:szCs w:val="24"/>
        </w:rPr>
        <w:t xml:space="preserve"> </w:t>
      </w:r>
      <w:r w:rsidRPr="00A576EC">
        <w:rPr>
          <w:rFonts w:asciiTheme="minorHAnsi" w:hAnsiTheme="minorHAnsi" w:cstheme="minorHAnsi"/>
          <w:w w:val="90"/>
          <w:sz w:val="24"/>
          <w:szCs w:val="24"/>
        </w:rPr>
        <w:t>de</w:t>
      </w:r>
      <w:r w:rsidRPr="00A576EC">
        <w:rPr>
          <w:rFonts w:asciiTheme="minorHAnsi" w:hAnsiTheme="minorHAnsi" w:cstheme="minorHAnsi"/>
          <w:spacing w:val="28"/>
          <w:sz w:val="24"/>
          <w:szCs w:val="24"/>
        </w:rPr>
        <w:t xml:space="preserve"> </w:t>
      </w:r>
      <w:r w:rsidRPr="00A576EC">
        <w:rPr>
          <w:rFonts w:asciiTheme="minorHAnsi" w:hAnsiTheme="minorHAnsi" w:cstheme="minorHAnsi"/>
          <w:w w:val="90"/>
          <w:sz w:val="24"/>
          <w:szCs w:val="24"/>
        </w:rPr>
        <w:t>l’employeur</w:t>
      </w:r>
      <w:r w:rsidRPr="00A576EC">
        <w:rPr>
          <w:rFonts w:asciiTheme="minorHAnsi" w:hAnsiTheme="minorHAnsi" w:cstheme="minorHAnsi"/>
          <w:spacing w:val="12"/>
          <w:sz w:val="24"/>
          <w:szCs w:val="24"/>
        </w:rPr>
        <w:t xml:space="preserve"> </w:t>
      </w:r>
      <w:r w:rsidRPr="00A576EC">
        <w:rPr>
          <w:rFonts w:asciiTheme="minorHAnsi" w:hAnsiTheme="minorHAnsi" w:cstheme="minorHAnsi"/>
          <w:w w:val="90"/>
          <w:sz w:val="24"/>
          <w:szCs w:val="24"/>
        </w:rPr>
        <w:t>:</w:t>
      </w:r>
      <w:r w:rsidRPr="00A576EC">
        <w:rPr>
          <w:rFonts w:asciiTheme="minorHAnsi" w:hAnsiTheme="minorHAnsi" w:cstheme="minorHAnsi"/>
          <w:spacing w:val="8"/>
          <w:sz w:val="24"/>
          <w:szCs w:val="24"/>
        </w:rPr>
        <w:t xml:space="preserve"> </w:t>
      </w:r>
      <w:r w:rsidRPr="00A576EC">
        <w:rPr>
          <w:rFonts w:asciiTheme="minorHAnsi" w:hAnsiTheme="minorHAnsi" w:cstheme="minorHAnsi"/>
          <w:w w:val="90"/>
          <w:sz w:val="24"/>
          <w:szCs w:val="24"/>
        </w:rPr>
        <w:t>informations</w:t>
      </w:r>
      <w:r w:rsidRPr="00A576EC">
        <w:rPr>
          <w:rFonts w:asciiTheme="minorHAnsi" w:hAnsiTheme="minorHAnsi" w:cstheme="minorHAnsi"/>
          <w:spacing w:val="16"/>
          <w:sz w:val="24"/>
          <w:szCs w:val="24"/>
        </w:rPr>
        <w:t xml:space="preserve"> </w:t>
      </w:r>
      <w:r w:rsidRPr="00A576EC">
        <w:rPr>
          <w:rFonts w:asciiTheme="minorHAnsi" w:hAnsiTheme="minorHAnsi" w:cstheme="minorHAnsi"/>
          <w:w w:val="90"/>
          <w:sz w:val="24"/>
          <w:szCs w:val="24"/>
        </w:rPr>
        <w:t>personnelles</w:t>
      </w:r>
      <w:r w:rsidRPr="00A576EC">
        <w:rPr>
          <w:rFonts w:asciiTheme="minorHAnsi" w:hAnsiTheme="minorHAnsi" w:cstheme="minorHAnsi"/>
          <w:spacing w:val="16"/>
          <w:sz w:val="24"/>
          <w:szCs w:val="24"/>
        </w:rPr>
        <w:t xml:space="preserve"> </w:t>
      </w:r>
      <w:r w:rsidRPr="00A576EC">
        <w:rPr>
          <w:rFonts w:asciiTheme="minorHAnsi" w:hAnsiTheme="minorHAnsi" w:cstheme="minorHAnsi"/>
          <w:w w:val="90"/>
          <w:sz w:val="24"/>
          <w:szCs w:val="24"/>
        </w:rPr>
        <w:t>et</w:t>
      </w:r>
      <w:r w:rsidRPr="00A576EC">
        <w:rPr>
          <w:rFonts w:asciiTheme="minorHAnsi" w:hAnsiTheme="minorHAnsi" w:cstheme="minorHAnsi"/>
          <w:spacing w:val="11"/>
          <w:sz w:val="24"/>
          <w:szCs w:val="24"/>
        </w:rPr>
        <w:t xml:space="preserve"> </w:t>
      </w:r>
      <w:r w:rsidRPr="00A576EC">
        <w:rPr>
          <w:rFonts w:asciiTheme="minorHAnsi" w:hAnsiTheme="minorHAnsi" w:cstheme="minorHAnsi"/>
          <w:w w:val="90"/>
          <w:sz w:val="24"/>
          <w:szCs w:val="24"/>
        </w:rPr>
        <w:t>termes</w:t>
      </w:r>
      <w:r w:rsidRPr="00A576EC">
        <w:rPr>
          <w:rFonts w:asciiTheme="minorHAnsi" w:hAnsiTheme="minorHAnsi" w:cstheme="minorHAnsi"/>
          <w:spacing w:val="10"/>
          <w:sz w:val="24"/>
          <w:szCs w:val="24"/>
        </w:rPr>
        <w:t xml:space="preserve"> </w:t>
      </w:r>
      <w:r w:rsidRPr="00A576EC">
        <w:rPr>
          <w:rFonts w:asciiTheme="minorHAnsi" w:hAnsiTheme="minorHAnsi" w:cstheme="minorHAnsi"/>
          <w:w w:val="90"/>
          <w:sz w:val="24"/>
          <w:szCs w:val="24"/>
        </w:rPr>
        <w:t>du</w:t>
      </w:r>
      <w:r w:rsidRPr="00A576EC">
        <w:rPr>
          <w:rFonts w:asciiTheme="minorHAnsi" w:hAnsiTheme="minorHAnsi" w:cstheme="minorHAnsi"/>
          <w:spacing w:val="9"/>
          <w:sz w:val="24"/>
          <w:szCs w:val="24"/>
        </w:rPr>
        <w:t xml:space="preserve"> </w:t>
      </w:r>
      <w:r w:rsidRPr="00A576EC">
        <w:rPr>
          <w:rFonts w:asciiTheme="minorHAnsi" w:hAnsiTheme="minorHAnsi" w:cstheme="minorHAnsi"/>
          <w:spacing w:val="-2"/>
          <w:w w:val="90"/>
          <w:sz w:val="24"/>
          <w:szCs w:val="24"/>
        </w:rPr>
        <w:t>contrat</w:t>
      </w:r>
    </w:p>
    <w:p w14:paraId="5CF5D731" w14:textId="77777777" w:rsidR="003D5B1E" w:rsidRPr="00A576EC" w:rsidRDefault="00104086">
      <w:pPr>
        <w:pStyle w:val="Paragraphedeliste"/>
        <w:numPr>
          <w:ilvl w:val="0"/>
          <w:numId w:val="4"/>
        </w:numPr>
        <w:tabs>
          <w:tab w:val="left" w:pos="838"/>
        </w:tabs>
        <w:spacing w:before="41"/>
        <w:ind w:left="838" w:hanging="359"/>
        <w:rPr>
          <w:rFonts w:asciiTheme="minorHAnsi" w:hAnsiTheme="minorHAnsi" w:cstheme="minorHAnsi"/>
          <w:sz w:val="24"/>
          <w:szCs w:val="24"/>
        </w:rPr>
      </w:pPr>
      <w:r w:rsidRPr="00A576EC">
        <w:rPr>
          <w:rFonts w:asciiTheme="minorHAnsi" w:hAnsiTheme="minorHAnsi" w:cstheme="minorHAnsi"/>
          <w:spacing w:val="-6"/>
          <w:sz w:val="24"/>
          <w:szCs w:val="24"/>
        </w:rPr>
        <w:t>Modalités</w:t>
      </w:r>
      <w:r w:rsidRPr="00A576EC">
        <w:rPr>
          <w:rFonts w:asciiTheme="minorHAnsi" w:hAnsiTheme="minorHAnsi" w:cstheme="minorHAnsi"/>
          <w:spacing w:val="-8"/>
          <w:sz w:val="24"/>
          <w:szCs w:val="24"/>
        </w:rPr>
        <w:t xml:space="preserve"> </w:t>
      </w:r>
      <w:r w:rsidRPr="00A576EC">
        <w:rPr>
          <w:rFonts w:asciiTheme="minorHAnsi" w:hAnsiTheme="minorHAnsi" w:cstheme="minorHAnsi"/>
          <w:spacing w:val="-6"/>
          <w:sz w:val="24"/>
          <w:szCs w:val="24"/>
        </w:rPr>
        <w:t>de</w:t>
      </w:r>
      <w:r w:rsidRPr="00A576EC">
        <w:rPr>
          <w:rFonts w:asciiTheme="minorHAnsi" w:hAnsiTheme="minorHAnsi" w:cstheme="minorHAnsi"/>
          <w:spacing w:val="-7"/>
          <w:sz w:val="24"/>
          <w:szCs w:val="24"/>
        </w:rPr>
        <w:t xml:space="preserve"> </w:t>
      </w:r>
      <w:r w:rsidRPr="00A576EC">
        <w:rPr>
          <w:rFonts w:asciiTheme="minorHAnsi" w:hAnsiTheme="minorHAnsi" w:cstheme="minorHAnsi"/>
          <w:spacing w:val="-6"/>
          <w:sz w:val="24"/>
          <w:szCs w:val="24"/>
        </w:rPr>
        <w:t>l’octroi</w:t>
      </w:r>
      <w:r w:rsidRPr="00A576EC">
        <w:rPr>
          <w:rFonts w:asciiTheme="minorHAnsi" w:hAnsiTheme="minorHAnsi" w:cstheme="minorHAnsi"/>
          <w:spacing w:val="-12"/>
          <w:sz w:val="24"/>
          <w:szCs w:val="24"/>
        </w:rPr>
        <w:t xml:space="preserve"> </w:t>
      </w:r>
      <w:r w:rsidRPr="00A576EC">
        <w:rPr>
          <w:rFonts w:asciiTheme="minorHAnsi" w:hAnsiTheme="minorHAnsi" w:cstheme="minorHAnsi"/>
          <w:spacing w:val="-6"/>
          <w:sz w:val="24"/>
          <w:szCs w:val="24"/>
        </w:rPr>
        <w:t>des</w:t>
      </w:r>
      <w:r w:rsidRPr="00A576EC">
        <w:rPr>
          <w:rFonts w:asciiTheme="minorHAnsi" w:hAnsiTheme="minorHAnsi" w:cstheme="minorHAnsi"/>
          <w:spacing w:val="-5"/>
          <w:sz w:val="24"/>
          <w:szCs w:val="24"/>
        </w:rPr>
        <w:t xml:space="preserve"> </w:t>
      </w:r>
      <w:r w:rsidRPr="00A576EC">
        <w:rPr>
          <w:rFonts w:asciiTheme="minorHAnsi" w:hAnsiTheme="minorHAnsi" w:cstheme="minorHAnsi"/>
          <w:spacing w:val="-6"/>
          <w:sz w:val="24"/>
          <w:szCs w:val="24"/>
        </w:rPr>
        <w:t>salaires.</w:t>
      </w:r>
    </w:p>
    <w:p w14:paraId="5E4D4D16" w14:textId="77777777" w:rsidR="003D5B1E" w:rsidRPr="00A576EC" w:rsidRDefault="00104086">
      <w:pPr>
        <w:pStyle w:val="Paragraphedeliste"/>
        <w:numPr>
          <w:ilvl w:val="0"/>
          <w:numId w:val="4"/>
        </w:numPr>
        <w:tabs>
          <w:tab w:val="left" w:pos="838"/>
        </w:tabs>
        <w:spacing w:before="45"/>
        <w:ind w:left="838" w:hanging="359"/>
        <w:rPr>
          <w:rFonts w:asciiTheme="minorHAnsi" w:hAnsiTheme="minorHAnsi" w:cstheme="minorHAnsi"/>
          <w:sz w:val="24"/>
          <w:szCs w:val="24"/>
        </w:rPr>
      </w:pPr>
      <w:r w:rsidRPr="00A576EC">
        <w:rPr>
          <w:rFonts w:asciiTheme="minorHAnsi" w:hAnsiTheme="minorHAnsi" w:cstheme="minorHAnsi"/>
          <w:spacing w:val="-6"/>
          <w:sz w:val="24"/>
          <w:szCs w:val="24"/>
        </w:rPr>
        <w:t>Modalités</w:t>
      </w:r>
      <w:r w:rsidRPr="00A576EC">
        <w:rPr>
          <w:rFonts w:asciiTheme="minorHAnsi" w:hAnsiTheme="minorHAnsi" w:cstheme="minorHAnsi"/>
          <w:spacing w:val="-11"/>
          <w:sz w:val="24"/>
          <w:szCs w:val="24"/>
        </w:rPr>
        <w:t xml:space="preserve"> </w:t>
      </w:r>
      <w:r w:rsidRPr="00A576EC">
        <w:rPr>
          <w:rFonts w:asciiTheme="minorHAnsi" w:hAnsiTheme="minorHAnsi" w:cstheme="minorHAnsi"/>
          <w:spacing w:val="-6"/>
          <w:sz w:val="24"/>
          <w:szCs w:val="24"/>
        </w:rPr>
        <w:t>de</w:t>
      </w:r>
      <w:r w:rsidRPr="00A576EC">
        <w:rPr>
          <w:rFonts w:asciiTheme="minorHAnsi" w:hAnsiTheme="minorHAnsi" w:cstheme="minorHAnsi"/>
          <w:spacing w:val="-8"/>
          <w:sz w:val="24"/>
          <w:szCs w:val="24"/>
        </w:rPr>
        <w:t xml:space="preserve"> </w:t>
      </w:r>
      <w:r w:rsidRPr="00A576EC">
        <w:rPr>
          <w:rFonts w:asciiTheme="minorHAnsi" w:hAnsiTheme="minorHAnsi" w:cstheme="minorHAnsi"/>
          <w:spacing w:val="-6"/>
          <w:sz w:val="24"/>
          <w:szCs w:val="24"/>
        </w:rPr>
        <w:t>rapportage</w:t>
      </w:r>
      <w:r w:rsidRPr="00A576EC">
        <w:rPr>
          <w:rFonts w:asciiTheme="minorHAnsi" w:hAnsiTheme="minorHAnsi" w:cstheme="minorHAnsi"/>
          <w:spacing w:val="-8"/>
          <w:sz w:val="24"/>
          <w:szCs w:val="24"/>
        </w:rPr>
        <w:t xml:space="preserve"> </w:t>
      </w:r>
      <w:r w:rsidRPr="00A576EC">
        <w:rPr>
          <w:rFonts w:asciiTheme="minorHAnsi" w:hAnsiTheme="minorHAnsi" w:cstheme="minorHAnsi"/>
          <w:spacing w:val="-6"/>
          <w:sz w:val="24"/>
          <w:szCs w:val="24"/>
        </w:rPr>
        <w:t>du</w:t>
      </w:r>
      <w:r w:rsidRPr="00A576EC">
        <w:rPr>
          <w:rFonts w:asciiTheme="minorHAnsi" w:hAnsiTheme="minorHAnsi" w:cstheme="minorHAnsi"/>
          <w:spacing w:val="-10"/>
          <w:sz w:val="24"/>
          <w:szCs w:val="24"/>
        </w:rPr>
        <w:t xml:space="preserve"> </w:t>
      </w:r>
      <w:r w:rsidRPr="00A576EC">
        <w:rPr>
          <w:rFonts w:asciiTheme="minorHAnsi" w:hAnsiTheme="minorHAnsi" w:cstheme="minorHAnsi"/>
          <w:spacing w:val="-6"/>
          <w:sz w:val="24"/>
          <w:szCs w:val="24"/>
        </w:rPr>
        <w:t>temps</w:t>
      </w:r>
      <w:r w:rsidRPr="00A576EC">
        <w:rPr>
          <w:rFonts w:asciiTheme="minorHAnsi" w:hAnsiTheme="minorHAnsi" w:cstheme="minorHAnsi"/>
          <w:spacing w:val="-3"/>
          <w:sz w:val="24"/>
          <w:szCs w:val="24"/>
        </w:rPr>
        <w:t xml:space="preserve"> </w:t>
      </w:r>
      <w:r w:rsidRPr="00A576EC">
        <w:rPr>
          <w:rFonts w:asciiTheme="minorHAnsi" w:hAnsiTheme="minorHAnsi" w:cstheme="minorHAnsi"/>
          <w:spacing w:val="-6"/>
          <w:sz w:val="24"/>
          <w:szCs w:val="24"/>
        </w:rPr>
        <w:t>(</w:t>
      </w:r>
      <w:proofErr w:type="spellStart"/>
      <w:r w:rsidRPr="00A576EC">
        <w:rPr>
          <w:rFonts w:asciiTheme="minorHAnsi" w:hAnsiTheme="minorHAnsi" w:cstheme="minorHAnsi"/>
          <w:spacing w:val="-6"/>
          <w:sz w:val="24"/>
          <w:szCs w:val="24"/>
        </w:rPr>
        <w:t>Timesheets</w:t>
      </w:r>
      <w:proofErr w:type="spellEnd"/>
      <w:r w:rsidRPr="00A576EC">
        <w:rPr>
          <w:rFonts w:asciiTheme="minorHAnsi" w:hAnsiTheme="minorHAnsi" w:cstheme="minorHAnsi"/>
          <w:spacing w:val="-6"/>
          <w:sz w:val="24"/>
          <w:szCs w:val="24"/>
        </w:rPr>
        <w:t>).</w:t>
      </w:r>
    </w:p>
    <w:p w14:paraId="56934079" w14:textId="77777777" w:rsidR="003D5B1E" w:rsidRPr="00A576EC" w:rsidRDefault="00104086">
      <w:pPr>
        <w:pStyle w:val="Paragraphedeliste"/>
        <w:numPr>
          <w:ilvl w:val="0"/>
          <w:numId w:val="4"/>
        </w:numPr>
        <w:tabs>
          <w:tab w:val="left" w:pos="839"/>
        </w:tabs>
        <w:spacing w:before="44" w:line="276" w:lineRule="auto"/>
        <w:ind w:right="499"/>
        <w:rPr>
          <w:rFonts w:asciiTheme="minorHAnsi" w:hAnsiTheme="minorHAnsi" w:cstheme="minorHAnsi"/>
          <w:sz w:val="24"/>
          <w:szCs w:val="24"/>
        </w:rPr>
      </w:pPr>
      <w:r w:rsidRPr="00A576EC">
        <w:rPr>
          <w:rFonts w:asciiTheme="minorHAnsi" w:hAnsiTheme="minorHAnsi" w:cstheme="minorHAnsi"/>
          <w:sz w:val="24"/>
          <w:szCs w:val="24"/>
        </w:rPr>
        <w:t>Informations concernant</w:t>
      </w:r>
      <w:r w:rsidRPr="00A576EC">
        <w:rPr>
          <w:rFonts w:asciiTheme="minorHAnsi" w:hAnsiTheme="minorHAnsi" w:cstheme="minorHAnsi"/>
          <w:spacing w:val="16"/>
          <w:sz w:val="24"/>
          <w:szCs w:val="24"/>
        </w:rPr>
        <w:t xml:space="preserve"> </w:t>
      </w:r>
      <w:r w:rsidRPr="00A576EC">
        <w:rPr>
          <w:rFonts w:asciiTheme="minorHAnsi" w:hAnsiTheme="minorHAnsi" w:cstheme="minorHAnsi"/>
          <w:sz w:val="24"/>
          <w:szCs w:val="24"/>
        </w:rPr>
        <w:t>la durée</w:t>
      </w:r>
      <w:r w:rsidRPr="00A576EC">
        <w:rPr>
          <w:rFonts w:asciiTheme="minorHAnsi" w:hAnsiTheme="minorHAnsi" w:cstheme="minorHAnsi"/>
          <w:spacing w:val="19"/>
          <w:sz w:val="24"/>
          <w:szCs w:val="24"/>
        </w:rPr>
        <w:t xml:space="preserve"> </w:t>
      </w:r>
      <w:r w:rsidRPr="00A576EC">
        <w:rPr>
          <w:rFonts w:asciiTheme="minorHAnsi" w:hAnsiTheme="minorHAnsi" w:cstheme="minorHAnsi"/>
          <w:sz w:val="24"/>
          <w:szCs w:val="24"/>
        </w:rPr>
        <w:t>des contrats,</w:t>
      </w:r>
      <w:r w:rsidRPr="00A576EC">
        <w:rPr>
          <w:rFonts w:asciiTheme="minorHAnsi" w:hAnsiTheme="minorHAnsi" w:cstheme="minorHAnsi"/>
          <w:spacing w:val="17"/>
          <w:sz w:val="24"/>
          <w:szCs w:val="24"/>
        </w:rPr>
        <w:t xml:space="preserve"> </w:t>
      </w:r>
      <w:r w:rsidRPr="00A576EC">
        <w:rPr>
          <w:rFonts w:asciiTheme="minorHAnsi" w:hAnsiTheme="minorHAnsi" w:cstheme="minorHAnsi"/>
          <w:sz w:val="24"/>
          <w:szCs w:val="24"/>
        </w:rPr>
        <w:t>rupture</w:t>
      </w:r>
      <w:r w:rsidRPr="00A576EC">
        <w:rPr>
          <w:rFonts w:asciiTheme="minorHAnsi" w:hAnsiTheme="minorHAnsi" w:cstheme="minorHAnsi"/>
          <w:spacing w:val="19"/>
          <w:sz w:val="24"/>
          <w:szCs w:val="24"/>
        </w:rPr>
        <w:t xml:space="preserve"> </w:t>
      </w:r>
      <w:r w:rsidRPr="00A576EC">
        <w:rPr>
          <w:rFonts w:asciiTheme="minorHAnsi" w:hAnsiTheme="minorHAnsi" w:cstheme="minorHAnsi"/>
          <w:sz w:val="24"/>
          <w:szCs w:val="24"/>
        </w:rPr>
        <w:t>du contrat</w:t>
      </w:r>
      <w:r w:rsidRPr="00A576EC">
        <w:rPr>
          <w:rFonts w:asciiTheme="minorHAnsi" w:hAnsiTheme="minorHAnsi" w:cstheme="minorHAnsi"/>
          <w:spacing w:val="17"/>
          <w:sz w:val="24"/>
          <w:szCs w:val="24"/>
        </w:rPr>
        <w:t xml:space="preserve"> </w:t>
      </w:r>
      <w:r w:rsidRPr="00A576EC">
        <w:rPr>
          <w:rFonts w:asciiTheme="minorHAnsi" w:hAnsiTheme="minorHAnsi" w:cstheme="minorHAnsi"/>
          <w:sz w:val="24"/>
          <w:szCs w:val="24"/>
        </w:rPr>
        <w:t>ou mesures disciplinaires</w:t>
      </w:r>
    </w:p>
    <w:p w14:paraId="6A1D48FB" w14:textId="1F30C488" w:rsidR="003D5B1E" w:rsidRPr="00A576EC" w:rsidRDefault="001D2F06">
      <w:pPr>
        <w:pStyle w:val="Titre2"/>
        <w:numPr>
          <w:ilvl w:val="0"/>
          <w:numId w:val="2"/>
        </w:numPr>
        <w:tabs>
          <w:tab w:val="left" w:pos="1905"/>
        </w:tabs>
        <w:spacing w:before="239"/>
        <w:ind w:left="1905" w:hanging="1080"/>
        <w:jc w:val="left"/>
        <w:rPr>
          <w:rFonts w:asciiTheme="minorHAnsi" w:hAnsiTheme="minorHAnsi" w:cstheme="minorHAnsi"/>
        </w:rPr>
      </w:pPr>
      <w:bookmarkStart w:id="3" w:name="_TOC_250003"/>
      <w:r w:rsidRPr="00A576EC">
        <w:rPr>
          <w:rFonts w:asciiTheme="minorHAnsi" w:hAnsiTheme="minorHAnsi" w:cstheme="minorHAnsi"/>
          <w:spacing w:val="-6"/>
        </w:rPr>
        <w:t>METHODOLOGIE</w:t>
      </w:r>
      <w:r w:rsidRPr="00A576EC">
        <w:rPr>
          <w:rFonts w:asciiTheme="minorHAnsi" w:hAnsiTheme="minorHAnsi" w:cstheme="minorHAnsi"/>
          <w:spacing w:val="-7"/>
        </w:rPr>
        <w:t xml:space="preserve"> </w:t>
      </w:r>
      <w:r w:rsidRPr="00A576EC">
        <w:rPr>
          <w:rFonts w:asciiTheme="minorHAnsi" w:hAnsiTheme="minorHAnsi" w:cstheme="minorHAnsi"/>
          <w:spacing w:val="-6"/>
        </w:rPr>
        <w:t>DE</w:t>
      </w:r>
      <w:r w:rsidRPr="00A576EC">
        <w:rPr>
          <w:rFonts w:asciiTheme="minorHAnsi" w:hAnsiTheme="minorHAnsi" w:cstheme="minorHAnsi"/>
          <w:spacing w:val="-8"/>
        </w:rPr>
        <w:t xml:space="preserve"> </w:t>
      </w:r>
      <w:r w:rsidRPr="00A576EC">
        <w:rPr>
          <w:rFonts w:asciiTheme="minorHAnsi" w:hAnsiTheme="minorHAnsi" w:cstheme="minorHAnsi"/>
          <w:spacing w:val="-6"/>
        </w:rPr>
        <w:t>PREVENTION</w:t>
      </w:r>
      <w:r w:rsidRPr="00A576EC">
        <w:rPr>
          <w:rFonts w:asciiTheme="minorHAnsi" w:hAnsiTheme="minorHAnsi" w:cstheme="minorHAnsi"/>
          <w:spacing w:val="-9"/>
        </w:rPr>
        <w:t xml:space="preserve"> </w:t>
      </w:r>
      <w:r w:rsidRPr="00A576EC">
        <w:rPr>
          <w:rFonts w:asciiTheme="minorHAnsi" w:hAnsiTheme="minorHAnsi" w:cstheme="minorHAnsi"/>
          <w:spacing w:val="-6"/>
        </w:rPr>
        <w:t>ET</w:t>
      </w:r>
      <w:r w:rsidRPr="00A576EC">
        <w:rPr>
          <w:rFonts w:asciiTheme="minorHAnsi" w:hAnsiTheme="minorHAnsi" w:cstheme="minorHAnsi"/>
          <w:spacing w:val="-8"/>
        </w:rPr>
        <w:t xml:space="preserve"> </w:t>
      </w:r>
      <w:r w:rsidRPr="00A576EC">
        <w:rPr>
          <w:rFonts w:asciiTheme="minorHAnsi" w:hAnsiTheme="minorHAnsi" w:cstheme="minorHAnsi"/>
          <w:spacing w:val="-6"/>
        </w:rPr>
        <w:t>GESTION</w:t>
      </w:r>
      <w:r w:rsidRPr="00A576EC">
        <w:rPr>
          <w:rFonts w:asciiTheme="minorHAnsi" w:hAnsiTheme="minorHAnsi" w:cstheme="minorHAnsi"/>
          <w:spacing w:val="-8"/>
        </w:rPr>
        <w:t xml:space="preserve"> </w:t>
      </w:r>
      <w:r w:rsidRPr="00A576EC">
        <w:rPr>
          <w:rFonts w:asciiTheme="minorHAnsi" w:hAnsiTheme="minorHAnsi" w:cstheme="minorHAnsi"/>
          <w:spacing w:val="-6"/>
        </w:rPr>
        <w:t>DES</w:t>
      </w:r>
      <w:r w:rsidRPr="00A576EC">
        <w:rPr>
          <w:rFonts w:asciiTheme="minorHAnsi" w:hAnsiTheme="minorHAnsi" w:cstheme="minorHAnsi"/>
          <w:spacing w:val="-7"/>
        </w:rPr>
        <w:t xml:space="preserve"> </w:t>
      </w:r>
      <w:bookmarkEnd w:id="3"/>
      <w:r w:rsidRPr="00A576EC">
        <w:rPr>
          <w:rFonts w:asciiTheme="minorHAnsi" w:hAnsiTheme="minorHAnsi" w:cstheme="minorHAnsi"/>
          <w:spacing w:val="-6"/>
        </w:rPr>
        <w:t>CONTENTIEUX</w:t>
      </w:r>
    </w:p>
    <w:p w14:paraId="0085BC06" w14:textId="77777777" w:rsidR="003D5B1E" w:rsidRPr="00A576EC" w:rsidRDefault="00104086">
      <w:pPr>
        <w:pStyle w:val="Corpsdetexte"/>
        <w:spacing w:before="10"/>
        <w:rPr>
          <w:rFonts w:asciiTheme="minorHAnsi" w:hAnsiTheme="minorHAnsi" w:cstheme="minorHAnsi"/>
          <w:b/>
        </w:rPr>
      </w:pPr>
      <w:r w:rsidRPr="00A576EC">
        <w:rPr>
          <w:rFonts w:asciiTheme="minorHAnsi" w:hAnsiTheme="minorHAnsi" w:cstheme="minorHAnsi"/>
          <w:noProof/>
        </w:rPr>
        <mc:AlternateContent>
          <mc:Choice Requires="wps">
            <w:drawing>
              <wp:anchor distT="0" distB="0" distL="0" distR="0" simplePos="0" relativeHeight="251658240" behindDoc="1" locked="0" layoutInCell="1" allowOverlap="1" wp14:anchorId="259F3D20" wp14:editId="68F8C459">
                <wp:simplePos x="0" y="0"/>
                <wp:positionH relativeFrom="page">
                  <wp:posOffset>1073150</wp:posOffset>
                </wp:positionH>
                <wp:positionV relativeFrom="paragraph">
                  <wp:posOffset>121920</wp:posOffset>
                </wp:positionV>
                <wp:extent cx="5438775" cy="45085"/>
                <wp:effectExtent l="0" t="0" r="0" b="0"/>
                <wp:wrapTopAndBottom/>
                <wp:docPr id="7" name="Graphic 7"/>
                <wp:cNvGraphicFramePr/>
                <a:graphic xmlns:a="http://schemas.openxmlformats.org/drawingml/2006/main">
                  <a:graphicData uri="http://schemas.microsoft.com/office/word/2010/wordprocessingShape">
                    <wps:wsp>
                      <wps:cNvSpPr/>
                      <wps:spPr>
                        <a:xfrm>
                          <a:off x="0" y="0"/>
                          <a:ext cx="5438775" cy="45085"/>
                        </a:xfrm>
                        <a:custGeom>
                          <a:avLst/>
                          <a:gdLst/>
                          <a:ahLst/>
                          <a:cxnLst/>
                          <a:rect l="l" t="t" r="r" b="b"/>
                          <a:pathLst>
                            <a:path w="5438775" h="45085">
                              <a:moveTo>
                                <a:pt x="5438775" y="0"/>
                              </a:moveTo>
                              <a:lnTo>
                                <a:pt x="0" y="0"/>
                              </a:lnTo>
                              <a:lnTo>
                                <a:pt x="0" y="45085"/>
                              </a:lnTo>
                              <a:lnTo>
                                <a:pt x="5438775" y="45085"/>
                              </a:lnTo>
                              <a:lnTo>
                                <a:pt x="5438775" y="0"/>
                              </a:lnTo>
                              <a:close/>
                            </a:path>
                          </a:pathLst>
                        </a:custGeom>
                        <a:solidFill>
                          <a:srgbClr val="00AE50"/>
                        </a:solidFill>
                      </wps:spPr>
                      <wps:bodyPr wrap="square" lIns="0" tIns="0" rIns="0" bIns="0" rtlCol="0">
                        <a:noAutofit/>
                      </wps:bodyPr>
                    </wps:wsp>
                  </a:graphicData>
                </a:graphic>
              </wp:anchor>
            </w:drawing>
          </mc:Choice>
          <mc:Fallback>
            <w:pict>
              <v:shape w14:anchorId="7D94FDCC" id="Graphic 7" o:spid="_x0000_s1026" style="position:absolute;margin-left:84.5pt;margin-top:9.6pt;width:428.25pt;height:3.55pt;z-index:-251658240;visibility:visible;mso-wrap-style:square;mso-wrap-distance-left:0;mso-wrap-distance-top:0;mso-wrap-distance-right:0;mso-wrap-distance-bottom:0;mso-position-horizontal:absolute;mso-position-horizontal-relative:page;mso-position-vertical:absolute;mso-position-vertical-relative:text;v-text-anchor:top" coordsize="5438775,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" path="m5438775,l,,,45085r5438775,l5438775,xe" fillcolor="#00ae50" stroked="f">
                <v:path arrowok="t"/>
                <w10:wrap type="topAndBottom" anchorx="page"/>
              </v:shape>
            </w:pict>
          </mc:Fallback>
        </mc:AlternateContent>
      </w:r>
    </w:p>
    <w:p w14:paraId="258AE8CE" w14:textId="77777777" w:rsidR="003D5B1E" w:rsidRPr="00A576EC" w:rsidRDefault="003D5B1E">
      <w:pPr>
        <w:pStyle w:val="Corpsdetexte"/>
        <w:spacing w:before="22"/>
        <w:rPr>
          <w:rFonts w:asciiTheme="minorHAnsi" w:hAnsiTheme="minorHAnsi" w:cstheme="minorHAnsi"/>
          <w:b/>
        </w:rPr>
      </w:pPr>
    </w:p>
    <w:p w14:paraId="5D11EA45" w14:textId="77777777" w:rsidR="003D5B1E" w:rsidRPr="00A576EC" w:rsidRDefault="00104086">
      <w:pPr>
        <w:pStyle w:val="Corpsdetexte"/>
        <w:spacing w:line="276" w:lineRule="auto"/>
        <w:ind w:left="119" w:right="498"/>
        <w:jc w:val="both"/>
        <w:rPr>
          <w:rFonts w:asciiTheme="minorHAnsi" w:hAnsiTheme="minorHAnsi" w:cstheme="minorHAnsi"/>
        </w:rPr>
      </w:pPr>
      <w:r w:rsidRPr="00A576EC">
        <w:rPr>
          <w:rFonts w:asciiTheme="minorHAnsi" w:hAnsiTheme="minorHAnsi" w:cstheme="minorHAnsi"/>
          <w:w w:val="90"/>
        </w:rPr>
        <w:t>Par notre expérience, nous pouvons affirmer que la gestion des humains va de</w:t>
      </w:r>
      <w:r w:rsidRPr="00C74702">
        <w:rPr>
          <w:rFonts w:asciiTheme="minorHAnsi" w:hAnsiTheme="minorHAnsi" w:cstheme="minorHAnsi"/>
          <w:w w:val="90"/>
        </w:rPr>
        <w:t xml:space="preserve"> </w:t>
      </w:r>
      <w:proofErr w:type="spellStart"/>
      <w:r w:rsidRPr="00A576EC">
        <w:rPr>
          <w:rFonts w:asciiTheme="minorHAnsi" w:hAnsiTheme="minorHAnsi" w:cstheme="minorHAnsi"/>
          <w:w w:val="90"/>
        </w:rPr>
        <w:t>pair</w:t>
      </w:r>
      <w:r w:rsidRPr="00C74702">
        <w:rPr>
          <w:rFonts w:asciiTheme="minorHAnsi" w:hAnsiTheme="minorHAnsi" w:cstheme="minorHAnsi"/>
          <w:w w:val="90"/>
        </w:rPr>
        <w:t>e</w:t>
      </w:r>
      <w:proofErr w:type="spellEnd"/>
      <w:r w:rsidRPr="00A576EC">
        <w:rPr>
          <w:rFonts w:asciiTheme="minorHAnsi" w:hAnsiTheme="minorHAnsi" w:cstheme="minorHAnsi"/>
          <w:w w:val="90"/>
        </w:rPr>
        <w:t xml:space="preserve"> </w:t>
      </w:r>
      <w:r w:rsidRPr="00A576EC">
        <w:rPr>
          <w:rFonts w:asciiTheme="minorHAnsi" w:hAnsiTheme="minorHAnsi" w:cstheme="minorHAnsi"/>
          <w:spacing w:val="-8"/>
        </w:rPr>
        <w:t>avec</w:t>
      </w:r>
      <w:r w:rsidRPr="00A576EC">
        <w:rPr>
          <w:rFonts w:asciiTheme="minorHAnsi" w:hAnsiTheme="minorHAnsi" w:cstheme="minorHAnsi"/>
          <w:spacing w:val="-14"/>
        </w:rPr>
        <w:t xml:space="preserve"> </w:t>
      </w:r>
      <w:r w:rsidRPr="00A576EC">
        <w:rPr>
          <w:rFonts w:asciiTheme="minorHAnsi" w:hAnsiTheme="minorHAnsi" w:cstheme="minorHAnsi"/>
          <w:spacing w:val="-8"/>
        </w:rPr>
        <w:t>la</w:t>
      </w:r>
      <w:r w:rsidRPr="00A576EC">
        <w:rPr>
          <w:rFonts w:asciiTheme="minorHAnsi" w:hAnsiTheme="minorHAnsi" w:cstheme="minorHAnsi"/>
          <w:spacing w:val="-13"/>
        </w:rPr>
        <w:t xml:space="preserve"> </w:t>
      </w:r>
      <w:r w:rsidRPr="00A576EC">
        <w:rPr>
          <w:rFonts w:asciiTheme="minorHAnsi" w:hAnsiTheme="minorHAnsi" w:cstheme="minorHAnsi"/>
          <w:spacing w:val="-8"/>
        </w:rPr>
        <w:t>gestion</w:t>
      </w:r>
      <w:r w:rsidRPr="00A576EC">
        <w:rPr>
          <w:rFonts w:asciiTheme="minorHAnsi" w:hAnsiTheme="minorHAnsi" w:cstheme="minorHAnsi"/>
          <w:spacing w:val="-13"/>
        </w:rPr>
        <w:t xml:space="preserve"> </w:t>
      </w:r>
      <w:r w:rsidRPr="00A576EC">
        <w:rPr>
          <w:rFonts w:asciiTheme="minorHAnsi" w:hAnsiTheme="minorHAnsi" w:cstheme="minorHAnsi"/>
          <w:spacing w:val="-8"/>
        </w:rPr>
        <w:t>des</w:t>
      </w:r>
      <w:r w:rsidRPr="00A576EC">
        <w:rPr>
          <w:rFonts w:asciiTheme="minorHAnsi" w:hAnsiTheme="minorHAnsi" w:cstheme="minorHAnsi"/>
          <w:spacing w:val="-13"/>
        </w:rPr>
        <w:t xml:space="preserve"> </w:t>
      </w:r>
      <w:r w:rsidRPr="00A576EC">
        <w:rPr>
          <w:rFonts w:asciiTheme="minorHAnsi" w:hAnsiTheme="minorHAnsi" w:cstheme="minorHAnsi"/>
          <w:spacing w:val="-8"/>
        </w:rPr>
        <w:t>contentieux.</w:t>
      </w:r>
      <w:r w:rsidRPr="00A576EC">
        <w:rPr>
          <w:rFonts w:asciiTheme="minorHAnsi" w:hAnsiTheme="minorHAnsi" w:cstheme="minorHAnsi"/>
          <w:spacing w:val="-13"/>
        </w:rPr>
        <w:t xml:space="preserve"> </w:t>
      </w:r>
      <w:r w:rsidRPr="00A576EC">
        <w:rPr>
          <w:rFonts w:asciiTheme="minorHAnsi" w:hAnsiTheme="minorHAnsi" w:cstheme="minorHAnsi"/>
          <w:spacing w:val="-8"/>
        </w:rPr>
        <w:t>La</w:t>
      </w:r>
      <w:r w:rsidRPr="00A576EC">
        <w:rPr>
          <w:rFonts w:asciiTheme="minorHAnsi" w:hAnsiTheme="minorHAnsi" w:cstheme="minorHAnsi"/>
          <w:spacing w:val="-13"/>
        </w:rPr>
        <w:t xml:space="preserve"> </w:t>
      </w:r>
      <w:r w:rsidRPr="00A576EC">
        <w:rPr>
          <w:rFonts w:asciiTheme="minorHAnsi" w:hAnsiTheme="minorHAnsi" w:cstheme="minorHAnsi"/>
          <w:spacing w:val="-8"/>
        </w:rPr>
        <w:t>gestion</w:t>
      </w:r>
      <w:r w:rsidRPr="00A576EC">
        <w:rPr>
          <w:rFonts w:asciiTheme="minorHAnsi" w:hAnsiTheme="minorHAnsi" w:cstheme="minorHAnsi"/>
          <w:spacing w:val="-10"/>
        </w:rPr>
        <w:t xml:space="preserve"> </w:t>
      </w:r>
      <w:r w:rsidRPr="00A576EC">
        <w:rPr>
          <w:rFonts w:asciiTheme="minorHAnsi" w:hAnsiTheme="minorHAnsi" w:cstheme="minorHAnsi"/>
          <w:spacing w:val="-8"/>
        </w:rPr>
        <w:t>des</w:t>
      </w:r>
      <w:r w:rsidRPr="00A576EC">
        <w:rPr>
          <w:rFonts w:asciiTheme="minorHAnsi" w:hAnsiTheme="minorHAnsi" w:cstheme="minorHAnsi"/>
          <w:spacing w:val="-14"/>
        </w:rPr>
        <w:t xml:space="preserve"> </w:t>
      </w:r>
      <w:r w:rsidRPr="00A576EC">
        <w:rPr>
          <w:rFonts w:asciiTheme="minorHAnsi" w:hAnsiTheme="minorHAnsi" w:cstheme="minorHAnsi"/>
          <w:spacing w:val="-8"/>
        </w:rPr>
        <w:t>RH,</w:t>
      </w:r>
      <w:r w:rsidRPr="00A576EC">
        <w:rPr>
          <w:rFonts w:asciiTheme="minorHAnsi" w:hAnsiTheme="minorHAnsi" w:cstheme="minorHAnsi"/>
          <w:spacing w:val="-12"/>
        </w:rPr>
        <w:t xml:space="preserve"> </w:t>
      </w:r>
      <w:r w:rsidRPr="00A576EC">
        <w:rPr>
          <w:rFonts w:asciiTheme="minorHAnsi" w:hAnsiTheme="minorHAnsi" w:cstheme="minorHAnsi"/>
          <w:spacing w:val="-8"/>
        </w:rPr>
        <w:t>faite</w:t>
      </w:r>
      <w:r w:rsidRPr="00A576EC">
        <w:rPr>
          <w:rFonts w:asciiTheme="minorHAnsi" w:hAnsiTheme="minorHAnsi" w:cstheme="minorHAnsi"/>
          <w:spacing w:val="-13"/>
        </w:rPr>
        <w:t xml:space="preserve"> </w:t>
      </w:r>
      <w:r w:rsidRPr="00A576EC">
        <w:rPr>
          <w:rFonts w:asciiTheme="minorHAnsi" w:hAnsiTheme="minorHAnsi" w:cstheme="minorHAnsi"/>
          <w:spacing w:val="-8"/>
        </w:rPr>
        <w:t>suivant</w:t>
      </w:r>
      <w:r w:rsidRPr="00A576EC">
        <w:rPr>
          <w:rFonts w:asciiTheme="minorHAnsi" w:hAnsiTheme="minorHAnsi" w:cstheme="minorHAnsi"/>
          <w:spacing w:val="-9"/>
        </w:rPr>
        <w:t xml:space="preserve"> </w:t>
      </w:r>
      <w:r w:rsidRPr="00A576EC">
        <w:rPr>
          <w:rFonts w:asciiTheme="minorHAnsi" w:hAnsiTheme="minorHAnsi" w:cstheme="minorHAnsi"/>
          <w:spacing w:val="-8"/>
        </w:rPr>
        <w:t>les</w:t>
      </w:r>
      <w:r w:rsidRPr="00A576EC">
        <w:rPr>
          <w:rFonts w:asciiTheme="minorHAnsi" w:hAnsiTheme="minorHAnsi" w:cstheme="minorHAnsi"/>
          <w:spacing w:val="-13"/>
        </w:rPr>
        <w:t xml:space="preserve"> </w:t>
      </w:r>
      <w:proofErr w:type="spellStart"/>
      <w:r w:rsidRPr="00A576EC">
        <w:rPr>
          <w:rFonts w:asciiTheme="minorHAnsi" w:hAnsiTheme="minorHAnsi" w:cstheme="minorHAnsi"/>
          <w:spacing w:val="-8"/>
        </w:rPr>
        <w:t>règlesde</w:t>
      </w:r>
      <w:proofErr w:type="spellEnd"/>
      <w:r w:rsidRPr="00A576EC">
        <w:rPr>
          <w:rFonts w:asciiTheme="minorHAnsi" w:hAnsiTheme="minorHAnsi" w:cstheme="minorHAnsi"/>
          <w:spacing w:val="-1"/>
        </w:rPr>
        <w:t xml:space="preserve"> </w:t>
      </w:r>
      <w:r w:rsidRPr="00A576EC">
        <w:rPr>
          <w:rFonts w:asciiTheme="minorHAnsi" w:hAnsiTheme="minorHAnsi" w:cstheme="minorHAnsi"/>
          <w:spacing w:val="-8"/>
        </w:rPr>
        <w:t xml:space="preserve">l’art, </w:t>
      </w:r>
      <w:r w:rsidRPr="00A576EC">
        <w:rPr>
          <w:rFonts w:asciiTheme="minorHAnsi" w:hAnsiTheme="minorHAnsi" w:cstheme="minorHAnsi"/>
        </w:rPr>
        <w:t>ne devrait pas causer beaucoup de soucis. Dans le cadre des marchés,</w:t>
      </w:r>
      <w:r w:rsidRPr="00A576EC">
        <w:rPr>
          <w:rFonts w:asciiTheme="minorHAnsi" w:hAnsiTheme="minorHAnsi" w:cstheme="minorHAnsi"/>
          <w:spacing w:val="-14"/>
        </w:rPr>
        <w:t xml:space="preserve"> </w:t>
      </w:r>
      <w:r w:rsidRPr="00A576EC">
        <w:rPr>
          <w:rFonts w:asciiTheme="minorHAnsi" w:hAnsiTheme="minorHAnsi" w:cstheme="minorHAnsi"/>
        </w:rPr>
        <w:t xml:space="preserve">nous </w:t>
      </w:r>
      <w:r w:rsidRPr="00A576EC">
        <w:rPr>
          <w:rFonts w:asciiTheme="minorHAnsi" w:hAnsiTheme="minorHAnsi" w:cstheme="minorHAnsi"/>
          <w:spacing w:val="-4"/>
        </w:rPr>
        <w:t>envisageons</w:t>
      </w:r>
      <w:r w:rsidRPr="00A576EC">
        <w:rPr>
          <w:rFonts w:asciiTheme="minorHAnsi" w:hAnsiTheme="minorHAnsi" w:cstheme="minorHAnsi"/>
          <w:spacing w:val="-10"/>
        </w:rPr>
        <w:t xml:space="preserve"> </w:t>
      </w:r>
      <w:r w:rsidRPr="00A576EC">
        <w:rPr>
          <w:rFonts w:asciiTheme="minorHAnsi" w:hAnsiTheme="minorHAnsi" w:cstheme="minorHAnsi"/>
          <w:spacing w:val="-4"/>
        </w:rPr>
        <w:t>les</w:t>
      </w:r>
      <w:r w:rsidRPr="00A576EC">
        <w:rPr>
          <w:rFonts w:asciiTheme="minorHAnsi" w:hAnsiTheme="minorHAnsi" w:cstheme="minorHAnsi"/>
          <w:spacing w:val="-11"/>
        </w:rPr>
        <w:t xml:space="preserve"> </w:t>
      </w:r>
      <w:r w:rsidRPr="00A576EC">
        <w:rPr>
          <w:rFonts w:asciiTheme="minorHAnsi" w:hAnsiTheme="minorHAnsi" w:cstheme="minorHAnsi"/>
          <w:spacing w:val="-4"/>
        </w:rPr>
        <w:t>potentiels</w:t>
      </w:r>
      <w:r w:rsidRPr="00A576EC">
        <w:rPr>
          <w:rFonts w:asciiTheme="minorHAnsi" w:hAnsiTheme="minorHAnsi" w:cstheme="minorHAnsi"/>
          <w:spacing w:val="-12"/>
        </w:rPr>
        <w:t xml:space="preserve"> </w:t>
      </w:r>
      <w:r w:rsidRPr="00A576EC">
        <w:rPr>
          <w:rFonts w:asciiTheme="minorHAnsi" w:hAnsiTheme="minorHAnsi" w:cstheme="minorHAnsi"/>
          <w:spacing w:val="-4"/>
        </w:rPr>
        <w:t>contentieux</w:t>
      </w:r>
      <w:r w:rsidRPr="00A576EC">
        <w:rPr>
          <w:rFonts w:asciiTheme="minorHAnsi" w:hAnsiTheme="minorHAnsi" w:cstheme="minorHAnsi"/>
          <w:spacing w:val="-6"/>
        </w:rPr>
        <w:t xml:space="preserve"> </w:t>
      </w:r>
      <w:r w:rsidRPr="00A576EC">
        <w:rPr>
          <w:rFonts w:asciiTheme="minorHAnsi" w:hAnsiTheme="minorHAnsi" w:cstheme="minorHAnsi"/>
          <w:spacing w:val="-4"/>
        </w:rPr>
        <w:t>suivants</w:t>
      </w:r>
      <w:r w:rsidRPr="00A576EC">
        <w:rPr>
          <w:rFonts w:asciiTheme="minorHAnsi" w:hAnsiTheme="minorHAnsi" w:cstheme="minorHAnsi"/>
          <w:spacing w:val="-15"/>
        </w:rPr>
        <w:t xml:space="preserve"> </w:t>
      </w:r>
      <w:r w:rsidRPr="00A576EC">
        <w:rPr>
          <w:rFonts w:asciiTheme="minorHAnsi" w:hAnsiTheme="minorHAnsi" w:cstheme="minorHAnsi"/>
          <w:spacing w:val="-4"/>
        </w:rPr>
        <w:t>:</w:t>
      </w:r>
    </w:p>
    <w:p w14:paraId="135550B1" w14:textId="77777777" w:rsidR="003D5B1E" w:rsidRPr="00A576EC" w:rsidRDefault="00104086">
      <w:pPr>
        <w:pStyle w:val="Paragraphedeliste"/>
        <w:numPr>
          <w:ilvl w:val="0"/>
          <w:numId w:val="4"/>
        </w:numPr>
        <w:tabs>
          <w:tab w:val="left" w:pos="838"/>
        </w:tabs>
        <w:ind w:left="838" w:hanging="359"/>
        <w:rPr>
          <w:rFonts w:asciiTheme="minorHAnsi" w:hAnsiTheme="minorHAnsi" w:cstheme="minorHAnsi"/>
          <w:sz w:val="24"/>
          <w:szCs w:val="24"/>
        </w:rPr>
      </w:pPr>
      <w:r w:rsidRPr="00A576EC">
        <w:rPr>
          <w:rFonts w:asciiTheme="minorHAnsi" w:hAnsiTheme="minorHAnsi" w:cstheme="minorHAnsi"/>
          <w:w w:val="90"/>
          <w:sz w:val="24"/>
          <w:szCs w:val="24"/>
        </w:rPr>
        <w:t>Contentieux</w:t>
      </w:r>
      <w:r w:rsidRPr="00A576EC">
        <w:rPr>
          <w:rFonts w:asciiTheme="minorHAnsi" w:hAnsiTheme="minorHAnsi" w:cstheme="minorHAnsi"/>
          <w:spacing w:val="4"/>
          <w:sz w:val="24"/>
          <w:szCs w:val="24"/>
        </w:rPr>
        <w:t xml:space="preserve"> </w:t>
      </w:r>
      <w:r w:rsidRPr="00A576EC">
        <w:rPr>
          <w:rFonts w:asciiTheme="minorHAnsi" w:hAnsiTheme="minorHAnsi" w:cstheme="minorHAnsi"/>
          <w:w w:val="90"/>
          <w:sz w:val="24"/>
          <w:szCs w:val="24"/>
        </w:rPr>
        <w:t>entre</w:t>
      </w:r>
      <w:r w:rsidRPr="00A576EC">
        <w:rPr>
          <w:rFonts w:asciiTheme="minorHAnsi" w:hAnsiTheme="minorHAnsi" w:cstheme="minorHAnsi"/>
          <w:spacing w:val="5"/>
          <w:sz w:val="24"/>
          <w:szCs w:val="24"/>
        </w:rPr>
        <w:t xml:space="preserve"> </w:t>
      </w:r>
      <w:proofErr w:type="spellStart"/>
      <w:r w:rsidRPr="00A576EC">
        <w:rPr>
          <w:rFonts w:asciiTheme="minorHAnsi" w:hAnsiTheme="minorHAnsi" w:cstheme="minorHAnsi"/>
          <w:w w:val="90"/>
          <w:sz w:val="24"/>
          <w:szCs w:val="24"/>
        </w:rPr>
        <w:t>Casameza</w:t>
      </w:r>
      <w:proofErr w:type="spellEnd"/>
      <w:r w:rsidRPr="00A576EC">
        <w:rPr>
          <w:rFonts w:asciiTheme="minorHAnsi" w:hAnsiTheme="minorHAnsi" w:cstheme="minorHAnsi"/>
          <w:spacing w:val="-6"/>
          <w:w w:val="90"/>
          <w:sz w:val="24"/>
          <w:szCs w:val="24"/>
        </w:rPr>
        <w:t xml:space="preserve"> </w:t>
      </w:r>
      <w:r w:rsidRPr="00A576EC">
        <w:rPr>
          <w:rFonts w:asciiTheme="minorHAnsi" w:hAnsiTheme="minorHAnsi" w:cstheme="minorHAnsi"/>
          <w:w w:val="90"/>
          <w:sz w:val="24"/>
          <w:szCs w:val="24"/>
        </w:rPr>
        <w:t>Burundi</w:t>
      </w:r>
      <w:r w:rsidRPr="00A576EC">
        <w:rPr>
          <w:rFonts w:asciiTheme="minorHAnsi" w:hAnsiTheme="minorHAnsi" w:cstheme="minorHAnsi"/>
          <w:spacing w:val="-7"/>
          <w:w w:val="90"/>
          <w:sz w:val="24"/>
          <w:szCs w:val="24"/>
        </w:rPr>
        <w:t xml:space="preserve"> </w:t>
      </w:r>
      <w:r w:rsidRPr="00A576EC">
        <w:rPr>
          <w:rFonts w:asciiTheme="minorHAnsi" w:hAnsiTheme="minorHAnsi" w:cstheme="minorHAnsi"/>
          <w:w w:val="90"/>
          <w:sz w:val="24"/>
          <w:szCs w:val="24"/>
        </w:rPr>
        <w:t>et</w:t>
      </w:r>
      <w:r w:rsidRPr="00A576EC">
        <w:rPr>
          <w:rFonts w:asciiTheme="minorHAnsi" w:hAnsiTheme="minorHAnsi" w:cstheme="minorHAnsi"/>
          <w:spacing w:val="6"/>
          <w:sz w:val="24"/>
          <w:szCs w:val="24"/>
        </w:rPr>
        <w:t xml:space="preserve"> </w:t>
      </w:r>
      <w:r w:rsidRPr="00A576EC">
        <w:rPr>
          <w:rFonts w:asciiTheme="minorHAnsi" w:hAnsiTheme="minorHAnsi" w:cstheme="minorHAnsi"/>
          <w:w w:val="90"/>
          <w:sz w:val="24"/>
          <w:szCs w:val="24"/>
        </w:rPr>
        <w:t>la</w:t>
      </w:r>
      <w:r w:rsidRPr="00A576EC">
        <w:rPr>
          <w:rFonts w:asciiTheme="minorHAnsi" w:hAnsiTheme="minorHAnsi" w:cstheme="minorHAnsi"/>
          <w:spacing w:val="-6"/>
          <w:w w:val="90"/>
          <w:sz w:val="24"/>
          <w:szCs w:val="24"/>
        </w:rPr>
        <w:t xml:space="preserve"> </w:t>
      </w:r>
      <w:r w:rsidRPr="00A576EC">
        <w:rPr>
          <w:rFonts w:asciiTheme="minorHAnsi" w:hAnsiTheme="minorHAnsi" w:cstheme="minorHAnsi"/>
          <w:w w:val="90"/>
          <w:sz w:val="24"/>
          <w:szCs w:val="24"/>
        </w:rPr>
        <w:t>société</w:t>
      </w:r>
      <w:r w:rsidRPr="00A576EC">
        <w:rPr>
          <w:rFonts w:asciiTheme="minorHAnsi" w:hAnsiTheme="minorHAnsi" w:cstheme="minorHAnsi"/>
          <w:spacing w:val="-3"/>
          <w:w w:val="90"/>
          <w:sz w:val="24"/>
          <w:szCs w:val="24"/>
        </w:rPr>
        <w:t xml:space="preserve"> </w:t>
      </w:r>
      <w:r w:rsidRPr="00A576EC">
        <w:rPr>
          <w:rFonts w:asciiTheme="minorHAnsi" w:hAnsiTheme="minorHAnsi" w:cstheme="minorHAnsi"/>
          <w:spacing w:val="-2"/>
          <w:w w:val="90"/>
          <w:sz w:val="24"/>
          <w:szCs w:val="24"/>
        </w:rPr>
        <w:t>client</w:t>
      </w:r>
    </w:p>
    <w:p w14:paraId="4B055C95" w14:textId="77777777" w:rsidR="003D5B1E" w:rsidRPr="00A576EC" w:rsidRDefault="00104086">
      <w:pPr>
        <w:pStyle w:val="Paragraphedeliste"/>
        <w:numPr>
          <w:ilvl w:val="0"/>
          <w:numId w:val="4"/>
        </w:numPr>
        <w:tabs>
          <w:tab w:val="left" w:pos="838"/>
        </w:tabs>
        <w:spacing w:before="44"/>
        <w:ind w:left="838" w:hanging="359"/>
        <w:rPr>
          <w:rFonts w:asciiTheme="minorHAnsi" w:hAnsiTheme="minorHAnsi" w:cstheme="minorHAnsi"/>
          <w:sz w:val="24"/>
          <w:szCs w:val="24"/>
        </w:rPr>
      </w:pPr>
      <w:r w:rsidRPr="00A576EC">
        <w:rPr>
          <w:rFonts w:asciiTheme="minorHAnsi" w:hAnsiTheme="minorHAnsi" w:cstheme="minorHAnsi"/>
          <w:spacing w:val="-8"/>
          <w:sz w:val="24"/>
          <w:szCs w:val="24"/>
        </w:rPr>
        <w:t>Contentieux</w:t>
      </w:r>
      <w:r w:rsidRPr="00A576EC">
        <w:rPr>
          <w:rFonts w:asciiTheme="minorHAnsi" w:hAnsiTheme="minorHAnsi" w:cstheme="minorHAnsi"/>
          <w:spacing w:val="-15"/>
          <w:sz w:val="24"/>
          <w:szCs w:val="24"/>
        </w:rPr>
        <w:t xml:space="preserve"> </w:t>
      </w:r>
      <w:r w:rsidRPr="00A576EC">
        <w:rPr>
          <w:rFonts w:asciiTheme="minorHAnsi" w:hAnsiTheme="minorHAnsi" w:cstheme="minorHAnsi"/>
          <w:spacing w:val="-8"/>
          <w:sz w:val="24"/>
          <w:szCs w:val="24"/>
        </w:rPr>
        <w:t>entre</w:t>
      </w:r>
      <w:r w:rsidRPr="00A576EC">
        <w:rPr>
          <w:rFonts w:asciiTheme="minorHAnsi" w:hAnsiTheme="minorHAnsi" w:cstheme="minorHAnsi"/>
          <w:spacing w:val="-17"/>
          <w:sz w:val="24"/>
          <w:szCs w:val="24"/>
        </w:rPr>
        <w:t xml:space="preserve"> </w:t>
      </w:r>
      <w:proofErr w:type="spellStart"/>
      <w:r w:rsidRPr="00A576EC">
        <w:rPr>
          <w:rFonts w:asciiTheme="minorHAnsi" w:hAnsiTheme="minorHAnsi" w:cstheme="minorHAnsi"/>
          <w:spacing w:val="-8"/>
          <w:sz w:val="24"/>
          <w:szCs w:val="24"/>
        </w:rPr>
        <w:t>Casameza</w:t>
      </w:r>
      <w:proofErr w:type="spellEnd"/>
      <w:r w:rsidRPr="00A576EC">
        <w:rPr>
          <w:rFonts w:asciiTheme="minorHAnsi" w:hAnsiTheme="minorHAnsi" w:cstheme="minorHAnsi"/>
          <w:spacing w:val="-15"/>
          <w:sz w:val="24"/>
          <w:szCs w:val="24"/>
        </w:rPr>
        <w:t xml:space="preserve"> </w:t>
      </w:r>
      <w:r w:rsidRPr="00A576EC">
        <w:rPr>
          <w:rFonts w:asciiTheme="minorHAnsi" w:hAnsiTheme="minorHAnsi" w:cstheme="minorHAnsi"/>
          <w:spacing w:val="-8"/>
          <w:sz w:val="24"/>
          <w:szCs w:val="24"/>
        </w:rPr>
        <w:t>et</w:t>
      </w:r>
      <w:r w:rsidRPr="00A576EC">
        <w:rPr>
          <w:rFonts w:asciiTheme="minorHAnsi" w:hAnsiTheme="minorHAnsi" w:cstheme="minorHAnsi"/>
          <w:spacing w:val="-17"/>
          <w:sz w:val="24"/>
          <w:szCs w:val="24"/>
        </w:rPr>
        <w:t xml:space="preserve"> </w:t>
      </w:r>
      <w:r w:rsidRPr="00A576EC">
        <w:rPr>
          <w:rFonts w:asciiTheme="minorHAnsi" w:hAnsiTheme="minorHAnsi" w:cstheme="minorHAnsi"/>
          <w:spacing w:val="-8"/>
          <w:sz w:val="24"/>
          <w:szCs w:val="24"/>
        </w:rPr>
        <w:t>le</w:t>
      </w:r>
      <w:r w:rsidRPr="00A576EC">
        <w:rPr>
          <w:rFonts w:asciiTheme="minorHAnsi" w:hAnsiTheme="minorHAnsi" w:cstheme="minorHAnsi"/>
          <w:spacing w:val="-3"/>
          <w:sz w:val="24"/>
          <w:szCs w:val="24"/>
        </w:rPr>
        <w:t xml:space="preserve"> </w:t>
      </w:r>
      <w:r w:rsidRPr="00A576EC">
        <w:rPr>
          <w:rFonts w:asciiTheme="minorHAnsi" w:hAnsiTheme="minorHAnsi" w:cstheme="minorHAnsi"/>
          <w:spacing w:val="-8"/>
          <w:sz w:val="24"/>
          <w:szCs w:val="24"/>
        </w:rPr>
        <w:t>candidat</w:t>
      </w:r>
      <w:r w:rsidRPr="00A576EC">
        <w:rPr>
          <w:rFonts w:asciiTheme="minorHAnsi" w:hAnsiTheme="minorHAnsi" w:cstheme="minorHAnsi"/>
          <w:spacing w:val="-4"/>
          <w:sz w:val="24"/>
          <w:szCs w:val="24"/>
        </w:rPr>
        <w:t xml:space="preserve"> </w:t>
      </w:r>
      <w:r w:rsidRPr="00A576EC">
        <w:rPr>
          <w:rFonts w:asciiTheme="minorHAnsi" w:hAnsiTheme="minorHAnsi" w:cstheme="minorHAnsi"/>
          <w:spacing w:val="-8"/>
          <w:sz w:val="24"/>
          <w:szCs w:val="24"/>
        </w:rPr>
        <w:t>employé</w:t>
      </w:r>
    </w:p>
    <w:p w14:paraId="27BDA881" w14:textId="77777777" w:rsidR="003D5B1E" w:rsidRPr="00A576EC" w:rsidRDefault="00104086">
      <w:pPr>
        <w:pStyle w:val="Paragraphedeliste"/>
        <w:numPr>
          <w:ilvl w:val="0"/>
          <w:numId w:val="4"/>
        </w:numPr>
        <w:tabs>
          <w:tab w:val="left" w:pos="838"/>
        </w:tabs>
        <w:spacing w:before="42"/>
        <w:ind w:left="838" w:hanging="359"/>
        <w:rPr>
          <w:rFonts w:asciiTheme="minorHAnsi" w:hAnsiTheme="minorHAnsi" w:cstheme="minorHAnsi"/>
          <w:sz w:val="24"/>
          <w:szCs w:val="24"/>
        </w:rPr>
      </w:pPr>
      <w:r w:rsidRPr="00A576EC">
        <w:rPr>
          <w:rFonts w:asciiTheme="minorHAnsi" w:hAnsiTheme="minorHAnsi" w:cstheme="minorHAnsi"/>
          <w:spacing w:val="-6"/>
          <w:sz w:val="24"/>
          <w:szCs w:val="24"/>
        </w:rPr>
        <w:t>Contentieux</w:t>
      </w:r>
      <w:r w:rsidRPr="00A576EC">
        <w:rPr>
          <w:rFonts w:asciiTheme="minorHAnsi" w:hAnsiTheme="minorHAnsi" w:cstheme="minorHAnsi"/>
          <w:spacing w:val="-10"/>
          <w:sz w:val="24"/>
          <w:szCs w:val="24"/>
        </w:rPr>
        <w:t xml:space="preserve"> </w:t>
      </w:r>
      <w:r w:rsidRPr="00A576EC">
        <w:rPr>
          <w:rFonts w:asciiTheme="minorHAnsi" w:hAnsiTheme="minorHAnsi" w:cstheme="minorHAnsi"/>
          <w:spacing w:val="-6"/>
          <w:sz w:val="24"/>
          <w:szCs w:val="24"/>
        </w:rPr>
        <w:t>entre</w:t>
      </w:r>
      <w:r w:rsidRPr="00A576EC">
        <w:rPr>
          <w:rFonts w:asciiTheme="minorHAnsi" w:hAnsiTheme="minorHAnsi" w:cstheme="minorHAnsi"/>
          <w:spacing w:val="-12"/>
          <w:sz w:val="24"/>
          <w:szCs w:val="24"/>
        </w:rPr>
        <w:t xml:space="preserve"> </w:t>
      </w:r>
      <w:r w:rsidRPr="00A576EC">
        <w:rPr>
          <w:rFonts w:asciiTheme="minorHAnsi" w:hAnsiTheme="minorHAnsi" w:cstheme="minorHAnsi"/>
          <w:spacing w:val="-6"/>
          <w:sz w:val="24"/>
          <w:szCs w:val="24"/>
        </w:rPr>
        <w:t>les</w:t>
      </w:r>
      <w:r w:rsidRPr="00A576EC">
        <w:rPr>
          <w:rFonts w:asciiTheme="minorHAnsi" w:hAnsiTheme="minorHAnsi" w:cstheme="minorHAnsi"/>
          <w:spacing w:val="-13"/>
          <w:sz w:val="24"/>
          <w:szCs w:val="24"/>
        </w:rPr>
        <w:t xml:space="preserve"> </w:t>
      </w:r>
      <w:r w:rsidRPr="00A576EC">
        <w:rPr>
          <w:rFonts w:asciiTheme="minorHAnsi" w:hAnsiTheme="minorHAnsi" w:cstheme="minorHAnsi"/>
          <w:spacing w:val="-6"/>
          <w:sz w:val="24"/>
          <w:szCs w:val="24"/>
        </w:rPr>
        <w:t>candidats</w:t>
      </w:r>
      <w:r w:rsidRPr="00A576EC">
        <w:rPr>
          <w:rFonts w:asciiTheme="minorHAnsi" w:hAnsiTheme="minorHAnsi" w:cstheme="minorHAnsi"/>
          <w:spacing w:val="-11"/>
          <w:sz w:val="24"/>
          <w:szCs w:val="24"/>
        </w:rPr>
        <w:t xml:space="preserve"> </w:t>
      </w:r>
      <w:r w:rsidRPr="00A576EC">
        <w:rPr>
          <w:rFonts w:asciiTheme="minorHAnsi" w:hAnsiTheme="minorHAnsi" w:cstheme="minorHAnsi"/>
          <w:spacing w:val="-6"/>
          <w:sz w:val="24"/>
          <w:szCs w:val="24"/>
        </w:rPr>
        <w:t>employé</w:t>
      </w:r>
      <w:r w:rsidRPr="00A576EC">
        <w:rPr>
          <w:rFonts w:asciiTheme="minorHAnsi" w:hAnsiTheme="minorHAnsi" w:cstheme="minorHAnsi"/>
          <w:spacing w:val="-9"/>
          <w:sz w:val="24"/>
          <w:szCs w:val="24"/>
        </w:rPr>
        <w:t xml:space="preserve"> </w:t>
      </w:r>
      <w:r w:rsidRPr="00A576EC">
        <w:rPr>
          <w:rFonts w:asciiTheme="minorHAnsi" w:hAnsiTheme="minorHAnsi" w:cstheme="minorHAnsi"/>
          <w:spacing w:val="-6"/>
          <w:sz w:val="24"/>
          <w:szCs w:val="24"/>
        </w:rPr>
        <w:t>et</w:t>
      </w:r>
      <w:r w:rsidRPr="00A576EC">
        <w:rPr>
          <w:rFonts w:asciiTheme="minorHAnsi" w:hAnsiTheme="minorHAnsi" w:cstheme="minorHAnsi"/>
          <w:spacing w:val="-12"/>
          <w:sz w:val="24"/>
          <w:szCs w:val="24"/>
        </w:rPr>
        <w:t xml:space="preserve"> </w:t>
      </w:r>
      <w:r w:rsidRPr="00A576EC">
        <w:rPr>
          <w:rFonts w:asciiTheme="minorHAnsi" w:hAnsiTheme="minorHAnsi" w:cstheme="minorHAnsi"/>
          <w:spacing w:val="-6"/>
          <w:sz w:val="24"/>
          <w:szCs w:val="24"/>
        </w:rPr>
        <w:t>la</w:t>
      </w:r>
      <w:r w:rsidRPr="00A576EC">
        <w:rPr>
          <w:rFonts w:asciiTheme="minorHAnsi" w:hAnsiTheme="minorHAnsi" w:cstheme="minorHAnsi"/>
          <w:spacing w:val="-12"/>
          <w:sz w:val="24"/>
          <w:szCs w:val="24"/>
        </w:rPr>
        <w:t xml:space="preserve"> </w:t>
      </w:r>
      <w:r w:rsidRPr="00A576EC">
        <w:rPr>
          <w:rFonts w:asciiTheme="minorHAnsi" w:hAnsiTheme="minorHAnsi" w:cstheme="minorHAnsi"/>
          <w:spacing w:val="-6"/>
          <w:sz w:val="24"/>
          <w:szCs w:val="24"/>
        </w:rPr>
        <w:t>société</w:t>
      </w:r>
      <w:r w:rsidRPr="00A576EC">
        <w:rPr>
          <w:rFonts w:asciiTheme="minorHAnsi" w:hAnsiTheme="minorHAnsi" w:cstheme="minorHAnsi"/>
          <w:spacing w:val="-11"/>
          <w:sz w:val="24"/>
          <w:szCs w:val="24"/>
        </w:rPr>
        <w:t xml:space="preserve"> </w:t>
      </w:r>
      <w:r w:rsidRPr="00A576EC">
        <w:rPr>
          <w:rFonts w:asciiTheme="minorHAnsi" w:hAnsiTheme="minorHAnsi" w:cstheme="minorHAnsi"/>
          <w:spacing w:val="-6"/>
          <w:sz w:val="24"/>
          <w:szCs w:val="24"/>
        </w:rPr>
        <w:t>client</w:t>
      </w:r>
    </w:p>
    <w:p w14:paraId="4CD68F1C" w14:textId="77777777" w:rsidR="003D5B1E" w:rsidRPr="00A576EC" w:rsidRDefault="003D5B1E">
      <w:pPr>
        <w:rPr>
          <w:rFonts w:asciiTheme="minorHAnsi" w:hAnsiTheme="minorHAnsi" w:cstheme="minorHAnsi"/>
          <w:sz w:val="24"/>
          <w:szCs w:val="24"/>
        </w:rPr>
      </w:pPr>
    </w:p>
    <w:p w14:paraId="4DC2C761" w14:textId="77777777" w:rsidR="003D5B1E" w:rsidRPr="00A576EC" w:rsidRDefault="00104086">
      <w:pPr>
        <w:pStyle w:val="Corpsdetexte"/>
        <w:spacing w:before="71" w:line="276" w:lineRule="auto"/>
        <w:ind w:left="119" w:right="491"/>
        <w:jc w:val="both"/>
        <w:rPr>
          <w:rFonts w:asciiTheme="minorHAnsi" w:hAnsiTheme="minorHAnsi" w:cstheme="minorHAnsi"/>
        </w:rPr>
      </w:pPr>
      <w:r w:rsidRPr="00A576EC">
        <w:rPr>
          <w:rFonts w:asciiTheme="minorHAnsi" w:hAnsiTheme="minorHAnsi" w:cstheme="minorHAnsi"/>
        </w:rPr>
        <w:t>La prévention de ces différents contentieux nécessitera une communication directe, fluide et en temps réel entre les différentes parties prenantes : Société/institution client,</w:t>
      </w:r>
      <w:r w:rsidRPr="00A576EC">
        <w:rPr>
          <w:rFonts w:asciiTheme="minorHAnsi" w:hAnsiTheme="minorHAnsi" w:cstheme="minorHAnsi"/>
          <w:spacing w:val="-22"/>
        </w:rPr>
        <w:t xml:space="preserve"> </w:t>
      </w:r>
      <w:r w:rsidRPr="00A576EC">
        <w:rPr>
          <w:rFonts w:asciiTheme="minorHAnsi" w:hAnsiTheme="minorHAnsi" w:cstheme="minorHAnsi"/>
        </w:rPr>
        <w:t xml:space="preserve">candidat employé, </w:t>
      </w:r>
      <w:proofErr w:type="spellStart"/>
      <w:r w:rsidRPr="00A576EC">
        <w:rPr>
          <w:rFonts w:asciiTheme="minorHAnsi" w:hAnsiTheme="minorHAnsi" w:cstheme="minorHAnsi"/>
        </w:rPr>
        <w:lastRenderedPageBreak/>
        <w:t>Casameza</w:t>
      </w:r>
      <w:proofErr w:type="spellEnd"/>
      <w:r w:rsidRPr="00A576EC">
        <w:rPr>
          <w:rFonts w:asciiTheme="minorHAnsi" w:hAnsiTheme="minorHAnsi" w:cstheme="minorHAnsi"/>
        </w:rPr>
        <w:t xml:space="preserve"> Burundi. Les rôles et </w:t>
      </w:r>
      <w:r w:rsidRPr="00A576EC">
        <w:rPr>
          <w:rFonts w:asciiTheme="minorHAnsi" w:hAnsiTheme="minorHAnsi" w:cstheme="minorHAnsi"/>
          <w:spacing w:val="-2"/>
        </w:rPr>
        <w:t>responsabilités</w:t>
      </w:r>
      <w:r w:rsidRPr="00A576EC">
        <w:rPr>
          <w:rFonts w:asciiTheme="minorHAnsi" w:hAnsiTheme="minorHAnsi" w:cstheme="minorHAnsi"/>
          <w:spacing w:val="-20"/>
        </w:rPr>
        <w:t xml:space="preserve"> </w:t>
      </w:r>
      <w:r w:rsidRPr="00A576EC">
        <w:rPr>
          <w:rFonts w:asciiTheme="minorHAnsi" w:hAnsiTheme="minorHAnsi" w:cstheme="minorHAnsi"/>
          <w:spacing w:val="-2"/>
        </w:rPr>
        <w:t>de</w:t>
      </w:r>
      <w:r w:rsidRPr="00A576EC">
        <w:rPr>
          <w:rFonts w:asciiTheme="minorHAnsi" w:hAnsiTheme="minorHAnsi" w:cstheme="minorHAnsi"/>
          <w:spacing w:val="-19"/>
        </w:rPr>
        <w:t xml:space="preserve"> </w:t>
      </w:r>
      <w:r w:rsidRPr="00A576EC">
        <w:rPr>
          <w:rFonts w:asciiTheme="minorHAnsi" w:hAnsiTheme="minorHAnsi" w:cstheme="minorHAnsi"/>
          <w:spacing w:val="-2"/>
        </w:rPr>
        <w:t>chaque</w:t>
      </w:r>
      <w:r w:rsidRPr="00A576EC">
        <w:rPr>
          <w:rFonts w:asciiTheme="minorHAnsi" w:hAnsiTheme="minorHAnsi" w:cstheme="minorHAnsi"/>
          <w:spacing w:val="-19"/>
        </w:rPr>
        <w:t xml:space="preserve"> </w:t>
      </w:r>
      <w:r w:rsidRPr="00A576EC">
        <w:rPr>
          <w:rFonts w:asciiTheme="minorHAnsi" w:hAnsiTheme="minorHAnsi" w:cstheme="minorHAnsi"/>
          <w:spacing w:val="-2"/>
        </w:rPr>
        <w:t>entité</w:t>
      </w:r>
      <w:r w:rsidRPr="00A576EC">
        <w:rPr>
          <w:rFonts w:asciiTheme="minorHAnsi" w:hAnsiTheme="minorHAnsi" w:cstheme="minorHAnsi"/>
          <w:spacing w:val="-19"/>
        </w:rPr>
        <w:t xml:space="preserve"> </w:t>
      </w:r>
      <w:r w:rsidRPr="00A576EC">
        <w:rPr>
          <w:rFonts w:asciiTheme="minorHAnsi" w:hAnsiTheme="minorHAnsi" w:cstheme="minorHAnsi"/>
          <w:spacing w:val="-2"/>
        </w:rPr>
        <w:t>se</w:t>
      </w:r>
      <w:r w:rsidRPr="00A576EC">
        <w:rPr>
          <w:rFonts w:asciiTheme="minorHAnsi" w:hAnsiTheme="minorHAnsi" w:cstheme="minorHAnsi"/>
          <w:spacing w:val="-4"/>
        </w:rPr>
        <w:t xml:space="preserve"> </w:t>
      </w:r>
      <w:r w:rsidRPr="00A576EC">
        <w:rPr>
          <w:rFonts w:asciiTheme="minorHAnsi" w:hAnsiTheme="minorHAnsi" w:cstheme="minorHAnsi"/>
          <w:spacing w:val="-2"/>
        </w:rPr>
        <w:t>définissent</w:t>
      </w:r>
      <w:r w:rsidRPr="00A576EC">
        <w:rPr>
          <w:rFonts w:asciiTheme="minorHAnsi" w:hAnsiTheme="minorHAnsi" w:cstheme="minorHAnsi"/>
          <w:spacing w:val="-19"/>
        </w:rPr>
        <w:t xml:space="preserve"> </w:t>
      </w:r>
      <w:r w:rsidRPr="00A576EC">
        <w:rPr>
          <w:rFonts w:asciiTheme="minorHAnsi" w:hAnsiTheme="minorHAnsi" w:cstheme="minorHAnsi"/>
          <w:spacing w:val="-2"/>
        </w:rPr>
        <w:t>à</w:t>
      </w:r>
      <w:r w:rsidRPr="00A576EC">
        <w:rPr>
          <w:rFonts w:asciiTheme="minorHAnsi" w:hAnsiTheme="minorHAnsi" w:cstheme="minorHAnsi"/>
          <w:spacing w:val="-20"/>
        </w:rPr>
        <w:t xml:space="preserve"> </w:t>
      </w:r>
      <w:r w:rsidRPr="00A576EC">
        <w:rPr>
          <w:rFonts w:asciiTheme="minorHAnsi" w:hAnsiTheme="minorHAnsi" w:cstheme="minorHAnsi"/>
          <w:spacing w:val="-2"/>
        </w:rPr>
        <w:t>l’avance</w:t>
      </w:r>
      <w:r w:rsidRPr="00A576EC">
        <w:rPr>
          <w:rFonts w:asciiTheme="minorHAnsi" w:hAnsiTheme="minorHAnsi" w:cstheme="minorHAnsi"/>
          <w:spacing w:val="-19"/>
        </w:rPr>
        <w:t xml:space="preserve"> </w:t>
      </w:r>
      <w:r w:rsidRPr="00A576EC">
        <w:rPr>
          <w:rFonts w:asciiTheme="minorHAnsi" w:hAnsiTheme="minorHAnsi" w:cstheme="minorHAnsi"/>
          <w:spacing w:val="-2"/>
        </w:rPr>
        <w:t>et</w:t>
      </w:r>
      <w:r w:rsidRPr="00A576EC">
        <w:rPr>
          <w:rFonts w:asciiTheme="minorHAnsi" w:hAnsiTheme="minorHAnsi" w:cstheme="minorHAnsi"/>
          <w:spacing w:val="-19"/>
        </w:rPr>
        <w:t xml:space="preserve"> </w:t>
      </w:r>
      <w:r w:rsidRPr="00A576EC">
        <w:rPr>
          <w:rFonts w:asciiTheme="minorHAnsi" w:hAnsiTheme="minorHAnsi" w:cstheme="minorHAnsi"/>
          <w:spacing w:val="-2"/>
        </w:rPr>
        <w:t>consignés</w:t>
      </w:r>
      <w:r w:rsidRPr="00A576EC">
        <w:rPr>
          <w:rFonts w:asciiTheme="minorHAnsi" w:hAnsiTheme="minorHAnsi" w:cstheme="minorHAnsi"/>
          <w:spacing w:val="-19"/>
        </w:rPr>
        <w:t xml:space="preserve"> </w:t>
      </w:r>
      <w:r w:rsidRPr="00A576EC">
        <w:rPr>
          <w:rFonts w:asciiTheme="minorHAnsi" w:hAnsiTheme="minorHAnsi" w:cstheme="minorHAnsi"/>
          <w:spacing w:val="-2"/>
        </w:rPr>
        <w:t>dans</w:t>
      </w:r>
      <w:r w:rsidRPr="00A576EC">
        <w:rPr>
          <w:rFonts w:asciiTheme="minorHAnsi" w:hAnsiTheme="minorHAnsi" w:cstheme="minorHAnsi"/>
          <w:spacing w:val="-18"/>
        </w:rPr>
        <w:t xml:space="preserve"> </w:t>
      </w:r>
      <w:r w:rsidRPr="00A576EC">
        <w:rPr>
          <w:rFonts w:asciiTheme="minorHAnsi" w:hAnsiTheme="minorHAnsi" w:cstheme="minorHAnsi"/>
          <w:spacing w:val="-2"/>
        </w:rPr>
        <w:t>les différents</w:t>
      </w:r>
      <w:r w:rsidRPr="00A576EC">
        <w:rPr>
          <w:rFonts w:asciiTheme="minorHAnsi" w:hAnsiTheme="minorHAnsi" w:cstheme="minorHAnsi"/>
          <w:spacing w:val="-20"/>
        </w:rPr>
        <w:t xml:space="preserve"> </w:t>
      </w:r>
      <w:r w:rsidRPr="00A576EC">
        <w:rPr>
          <w:rFonts w:asciiTheme="minorHAnsi" w:hAnsiTheme="minorHAnsi" w:cstheme="minorHAnsi"/>
          <w:spacing w:val="-2"/>
        </w:rPr>
        <w:t>contrats</w:t>
      </w:r>
      <w:r w:rsidRPr="00A576EC">
        <w:rPr>
          <w:rFonts w:asciiTheme="minorHAnsi" w:hAnsiTheme="minorHAnsi" w:cstheme="minorHAnsi"/>
          <w:spacing w:val="73"/>
        </w:rPr>
        <w:t xml:space="preserve"> </w:t>
      </w:r>
      <w:r w:rsidRPr="00A576EC">
        <w:rPr>
          <w:rFonts w:asciiTheme="minorHAnsi" w:hAnsiTheme="minorHAnsi" w:cstheme="minorHAnsi"/>
          <w:spacing w:val="-2"/>
        </w:rPr>
        <w:t>ou</w:t>
      </w:r>
      <w:r w:rsidRPr="00A576EC">
        <w:rPr>
          <w:rFonts w:asciiTheme="minorHAnsi" w:hAnsiTheme="minorHAnsi" w:cstheme="minorHAnsi"/>
          <w:spacing w:val="-20"/>
        </w:rPr>
        <w:t xml:space="preserve"> </w:t>
      </w:r>
      <w:r w:rsidRPr="00A576EC">
        <w:rPr>
          <w:rFonts w:asciiTheme="minorHAnsi" w:hAnsiTheme="minorHAnsi" w:cstheme="minorHAnsi"/>
          <w:spacing w:val="-2"/>
        </w:rPr>
        <w:t>autres</w:t>
      </w:r>
      <w:r w:rsidRPr="00A576EC">
        <w:rPr>
          <w:rFonts w:asciiTheme="minorHAnsi" w:hAnsiTheme="minorHAnsi" w:cstheme="minorHAnsi"/>
          <w:spacing w:val="-18"/>
        </w:rPr>
        <w:t xml:space="preserve"> </w:t>
      </w:r>
      <w:r w:rsidRPr="00A576EC">
        <w:rPr>
          <w:rFonts w:asciiTheme="minorHAnsi" w:hAnsiTheme="minorHAnsi" w:cstheme="minorHAnsi"/>
          <w:spacing w:val="-2"/>
        </w:rPr>
        <w:t>documents</w:t>
      </w:r>
      <w:r w:rsidRPr="00A576EC">
        <w:rPr>
          <w:rFonts w:asciiTheme="minorHAnsi" w:hAnsiTheme="minorHAnsi" w:cstheme="minorHAnsi"/>
          <w:spacing w:val="-18"/>
        </w:rPr>
        <w:t xml:space="preserve"> </w:t>
      </w:r>
      <w:r w:rsidRPr="00A576EC">
        <w:rPr>
          <w:rFonts w:asciiTheme="minorHAnsi" w:hAnsiTheme="minorHAnsi" w:cstheme="minorHAnsi"/>
          <w:spacing w:val="-2"/>
        </w:rPr>
        <w:t>administratifs</w:t>
      </w:r>
      <w:r w:rsidRPr="00A576EC">
        <w:rPr>
          <w:rFonts w:asciiTheme="minorHAnsi" w:hAnsiTheme="minorHAnsi" w:cstheme="minorHAnsi"/>
          <w:spacing w:val="-17"/>
        </w:rPr>
        <w:t xml:space="preserve"> </w:t>
      </w:r>
      <w:r w:rsidRPr="00A576EC">
        <w:rPr>
          <w:rFonts w:asciiTheme="minorHAnsi" w:hAnsiTheme="minorHAnsi" w:cstheme="minorHAnsi"/>
          <w:spacing w:val="-2"/>
        </w:rPr>
        <w:t>de</w:t>
      </w:r>
      <w:r w:rsidRPr="00A576EC">
        <w:rPr>
          <w:rFonts w:asciiTheme="minorHAnsi" w:hAnsiTheme="minorHAnsi" w:cstheme="minorHAnsi"/>
          <w:spacing w:val="-20"/>
        </w:rPr>
        <w:t xml:space="preserve"> </w:t>
      </w:r>
      <w:r w:rsidRPr="00A576EC">
        <w:rPr>
          <w:rFonts w:asciiTheme="minorHAnsi" w:hAnsiTheme="minorHAnsi" w:cstheme="minorHAnsi"/>
          <w:spacing w:val="-2"/>
        </w:rPr>
        <w:t>référence.</w:t>
      </w:r>
    </w:p>
    <w:p w14:paraId="4467C4C8" w14:textId="77777777" w:rsidR="003D5B1E" w:rsidRPr="00A576EC" w:rsidRDefault="00104086">
      <w:pPr>
        <w:pStyle w:val="Corpsdetexte"/>
        <w:spacing w:before="239" w:line="276" w:lineRule="auto"/>
        <w:ind w:left="119" w:right="494"/>
        <w:jc w:val="both"/>
        <w:rPr>
          <w:rFonts w:asciiTheme="minorHAnsi" w:hAnsiTheme="minorHAnsi" w:cstheme="minorHAnsi"/>
        </w:rPr>
      </w:pPr>
      <w:r w:rsidRPr="00A576EC">
        <w:rPr>
          <w:rFonts w:asciiTheme="minorHAnsi" w:hAnsiTheme="minorHAnsi" w:cstheme="minorHAnsi"/>
        </w:rPr>
        <w:t xml:space="preserve">Cette prévention comprendra notamment des explications claires aux candidats employés concernant leurs rôles et responsabilités, les termes et </w:t>
      </w:r>
      <w:r w:rsidRPr="00A576EC">
        <w:rPr>
          <w:rFonts w:asciiTheme="minorHAnsi" w:hAnsiTheme="minorHAnsi" w:cstheme="minorHAnsi"/>
          <w:spacing w:val="-8"/>
        </w:rPr>
        <w:t>conditions</w:t>
      </w:r>
      <w:r w:rsidRPr="00A576EC">
        <w:rPr>
          <w:rFonts w:asciiTheme="minorHAnsi" w:hAnsiTheme="minorHAnsi" w:cstheme="minorHAnsi"/>
          <w:spacing w:val="-12"/>
        </w:rPr>
        <w:t xml:space="preserve"> </w:t>
      </w:r>
      <w:proofErr w:type="spellStart"/>
      <w:r w:rsidRPr="00A576EC">
        <w:rPr>
          <w:rFonts w:asciiTheme="minorHAnsi" w:hAnsiTheme="minorHAnsi" w:cstheme="minorHAnsi"/>
          <w:spacing w:val="-8"/>
        </w:rPr>
        <w:t>deleurs</w:t>
      </w:r>
      <w:proofErr w:type="spellEnd"/>
      <w:r w:rsidRPr="00A576EC">
        <w:rPr>
          <w:rFonts w:asciiTheme="minorHAnsi" w:hAnsiTheme="minorHAnsi" w:cstheme="minorHAnsi"/>
          <w:spacing w:val="-8"/>
        </w:rPr>
        <w:t xml:space="preserve"> contrats, les liens hiérarchiques et de subordination auxquelles </w:t>
      </w:r>
      <w:r w:rsidRPr="00A576EC">
        <w:rPr>
          <w:rFonts w:asciiTheme="minorHAnsi" w:hAnsiTheme="minorHAnsi" w:cstheme="minorHAnsi"/>
        </w:rPr>
        <w:t>ils</w:t>
      </w:r>
      <w:r w:rsidRPr="00A576EC">
        <w:rPr>
          <w:rFonts w:asciiTheme="minorHAnsi" w:hAnsiTheme="minorHAnsi" w:cstheme="minorHAnsi"/>
          <w:spacing w:val="-17"/>
        </w:rPr>
        <w:t xml:space="preserve"> </w:t>
      </w:r>
      <w:r w:rsidRPr="00A576EC">
        <w:rPr>
          <w:rFonts w:asciiTheme="minorHAnsi" w:hAnsiTheme="minorHAnsi" w:cstheme="minorHAnsi"/>
        </w:rPr>
        <w:t>sont</w:t>
      </w:r>
      <w:r w:rsidRPr="00A576EC">
        <w:rPr>
          <w:rFonts w:asciiTheme="minorHAnsi" w:hAnsiTheme="minorHAnsi" w:cstheme="minorHAnsi"/>
          <w:spacing w:val="-13"/>
        </w:rPr>
        <w:t xml:space="preserve"> </w:t>
      </w:r>
      <w:r w:rsidRPr="00A576EC">
        <w:rPr>
          <w:rFonts w:asciiTheme="minorHAnsi" w:hAnsiTheme="minorHAnsi" w:cstheme="minorHAnsi"/>
        </w:rPr>
        <w:t>tenus,</w:t>
      </w:r>
      <w:r w:rsidRPr="00A576EC">
        <w:rPr>
          <w:rFonts w:asciiTheme="minorHAnsi" w:hAnsiTheme="minorHAnsi" w:cstheme="minorHAnsi"/>
          <w:spacing w:val="-14"/>
        </w:rPr>
        <w:t xml:space="preserve"> </w:t>
      </w:r>
      <w:r w:rsidRPr="00A576EC">
        <w:rPr>
          <w:rFonts w:asciiTheme="minorHAnsi" w:hAnsiTheme="minorHAnsi" w:cstheme="minorHAnsi"/>
        </w:rPr>
        <w:t>leurs</w:t>
      </w:r>
      <w:r w:rsidRPr="00A576EC">
        <w:rPr>
          <w:rFonts w:asciiTheme="minorHAnsi" w:hAnsiTheme="minorHAnsi" w:cstheme="minorHAnsi"/>
          <w:spacing w:val="-14"/>
        </w:rPr>
        <w:t xml:space="preserve"> </w:t>
      </w:r>
      <w:r w:rsidRPr="00A576EC">
        <w:rPr>
          <w:rFonts w:asciiTheme="minorHAnsi" w:hAnsiTheme="minorHAnsi" w:cstheme="minorHAnsi"/>
        </w:rPr>
        <w:t>droits</w:t>
      </w:r>
      <w:r w:rsidRPr="00A576EC">
        <w:rPr>
          <w:rFonts w:asciiTheme="minorHAnsi" w:hAnsiTheme="minorHAnsi" w:cstheme="minorHAnsi"/>
          <w:spacing w:val="-16"/>
        </w:rPr>
        <w:t xml:space="preserve"> </w:t>
      </w:r>
      <w:r w:rsidRPr="00A576EC">
        <w:rPr>
          <w:rFonts w:asciiTheme="minorHAnsi" w:hAnsiTheme="minorHAnsi" w:cstheme="minorHAnsi"/>
        </w:rPr>
        <w:t>et</w:t>
      </w:r>
      <w:r w:rsidRPr="00A576EC">
        <w:rPr>
          <w:rFonts w:asciiTheme="minorHAnsi" w:hAnsiTheme="minorHAnsi" w:cstheme="minorHAnsi"/>
          <w:spacing w:val="-14"/>
        </w:rPr>
        <w:t xml:space="preserve"> </w:t>
      </w:r>
      <w:r w:rsidRPr="00A576EC">
        <w:rPr>
          <w:rFonts w:asciiTheme="minorHAnsi" w:hAnsiTheme="minorHAnsi" w:cstheme="minorHAnsi"/>
        </w:rPr>
        <w:t>devoirs.</w:t>
      </w:r>
    </w:p>
    <w:p w14:paraId="5BF4FFC0" w14:textId="77777777" w:rsidR="003D5B1E" w:rsidRPr="00A576EC" w:rsidRDefault="00104086">
      <w:pPr>
        <w:pStyle w:val="Corpsdetexte"/>
        <w:spacing w:before="243" w:line="276" w:lineRule="auto"/>
        <w:ind w:left="119" w:right="499"/>
        <w:jc w:val="both"/>
        <w:rPr>
          <w:rFonts w:asciiTheme="minorHAnsi" w:hAnsiTheme="minorHAnsi" w:cstheme="minorHAnsi"/>
        </w:rPr>
      </w:pPr>
      <w:r w:rsidRPr="00A576EC">
        <w:rPr>
          <w:rFonts w:asciiTheme="minorHAnsi" w:hAnsiTheme="minorHAnsi" w:cstheme="minorHAnsi"/>
        </w:rPr>
        <w:t xml:space="preserve">Autant, les fautes administratives à éviter doivent être claires, autant les résultats attendus, doivent être bien définis et communiqués aux candidats </w:t>
      </w:r>
      <w:r w:rsidRPr="00A576EC">
        <w:rPr>
          <w:rFonts w:asciiTheme="minorHAnsi" w:hAnsiTheme="minorHAnsi" w:cstheme="minorHAnsi"/>
          <w:spacing w:val="-2"/>
        </w:rPr>
        <w:t>employés.</w:t>
      </w:r>
      <w:r w:rsidRPr="00A576EC">
        <w:rPr>
          <w:rFonts w:asciiTheme="minorHAnsi" w:hAnsiTheme="minorHAnsi" w:cstheme="minorHAnsi"/>
          <w:spacing w:val="-20"/>
        </w:rPr>
        <w:t xml:space="preserve"> </w:t>
      </w:r>
      <w:r w:rsidRPr="00A576EC">
        <w:rPr>
          <w:rFonts w:asciiTheme="minorHAnsi" w:hAnsiTheme="minorHAnsi" w:cstheme="minorHAnsi"/>
          <w:spacing w:val="-2"/>
        </w:rPr>
        <w:t>Et</w:t>
      </w:r>
      <w:r w:rsidRPr="00A576EC">
        <w:rPr>
          <w:rFonts w:asciiTheme="minorHAnsi" w:hAnsiTheme="minorHAnsi" w:cstheme="minorHAnsi"/>
          <w:spacing w:val="-19"/>
        </w:rPr>
        <w:t xml:space="preserve"> </w:t>
      </w:r>
      <w:r w:rsidRPr="00A576EC">
        <w:rPr>
          <w:rFonts w:asciiTheme="minorHAnsi" w:hAnsiTheme="minorHAnsi" w:cstheme="minorHAnsi"/>
          <w:spacing w:val="-2"/>
        </w:rPr>
        <w:t>en</w:t>
      </w:r>
      <w:r w:rsidRPr="00A576EC">
        <w:rPr>
          <w:rFonts w:asciiTheme="minorHAnsi" w:hAnsiTheme="minorHAnsi" w:cstheme="minorHAnsi"/>
          <w:spacing w:val="-19"/>
        </w:rPr>
        <w:t xml:space="preserve"> </w:t>
      </w:r>
      <w:r w:rsidRPr="00A576EC">
        <w:rPr>
          <w:rFonts w:asciiTheme="minorHAnsi" w:hAnsiTheme="minorHAnsi" w:cstheme="minorHAnsi"/>
          <w:spacing w:val="-2"/>
        </w:rPr>
        <w:t>cas</w:t>
      </w:r>
      <w:r w:rsidRPr="00A576EC">
        <w:rPr>
          <w:rFonts w:asciiTheme="minorHAnsi" w:hAnsiTheme="minorHAnsi" w:cstheme="minorHAnsi"/>
          <w:spacing w:val="-19"/>
        </w:rPr>
        <w:t xml:space="preserve"> </w:t>
      </w:r>
      <w:r w:rsidRPr="00A576EC">
        <w:rPr>
          <w:rFonts w:asciiTheme="minorHAnsi" w:hAnsiTheme="minorHAnsi" w:cstheme="minorHAnsi"/>
          <w:spacing w:val="-2"/>
        </w:rPr>
        <w:t>de</w:t>
      </w:r>
      <w:r w:rsidRPr="00A576EC">
        <w:rPr>
          <w:rFonts w:asciiTheme="minorHAnsi" w:hAnsiTheme="minorHAnsi" w:cstheme="minorHAnsi"/>
          <w:spacing w:val="-19"/>
        </w:rPr>
        <w:t xml:space="preserve"> </w:t>
      </w:r>
      <w:r w:rsidRPr="00A576EC">
        <w:rPr>
          <w:rFonts w:asciiTheme="minorHAnsi" w:hAnsiTheme="minorHAnsi" w:cstheme="minorHAnsi"/>
          <w:spacing w:val="-2"/>
        </w:rPr>
        <w:t>faute</w:t>
      </w:r>
      <w:r w:rsidRPr="00A576EC">
        <w:rPr>
          <w:rFonts w:asciiTheme="minorHAnsi" w:hAnsiTheme="minorHAnsi" w:cstheme="minorHAnsi"/>
          <w:spacing w:val="-19"/>
        </w:rPr>
        <w:t xml:space="preserve"> </w:t>
      </w:r>
      <w:r w:rsidRPr="00A576EC">
        <w:rPr>
          <w:rFonts w:asciiTheme="minorHAnsi" w:hAnsiTheme="minorHAnsi" w:cstheme="minorHAnsi"/>
          <w:spacing w:val="-2"/>
        </w:rPr>
        <w:t>administrative,</w:t>
      </w:r>
      <w:r w:rsidRPr="00A576EC">
        <w:rPr>
          <w:rFonts w:asciiTheme="minorHAnsi" w:hAnsiTheme="minorHAnsi" w:cstheme="minorHAnsi"/>
          <w:spacing w:val="-19"/>
        </w:rPr>
        <w:t xml:space="preserve"> </w:t>
      </w:r>
      <w:r w:rsidRPr="00A576EC">
        <w:rPr>
          <w:rFonts w:asciiTheme="minorHAnsi" w:hAnsiTheme="minorHAnsi" w:cstheme="minorHAnsi"/>
          <w:spacing w:val="-2"/>
        </w:rPr>
        <w:t>les</w:t>
      </w:r>
      <w:r w:rsidRPr="00A576EC">
        <w:rPr>
          <w:rFonts w:asciiTheme="minorHAnsi" w:hAnsiTheme="minorHAnsi" w:cstheme="minorHAnsi"/>
          <w:spacing w:val="-19"/>
        </w:rPr>
        <w:t xml:space="preserve"> </w:t>
      </w:r>
      <w:r w:rsidRPr="00A576EC">
        <w:rPr>
          <w:rFonts w:asciiTheme="minorHAnsi" w:hAnsiTheme="minorHAnsi" w:cstheme="minorHAnsi"/>
          <w:spacing w:val="-2"/>
        </w:rPr>
        <w:t>différents</w:t>
      </w:r>
      <w:r w:rsidRPr="00A576EC">
        <w:rPr>
          <w:rFonts w:asciiTheme="minorHAnsi" w:hAnsiTheme="minorHAnsi" w:cstheme="minorHAnsi"/>
          <w:spacing w:val="-19"/>
        </w:rPr>
        <w:t xml:space="preserve"> </w:t>
      </w:r>
      <w:r w:rsidRPr="00A576EC">
        <w:rPr>
          <w:rFonts w:asciiTheme="minorHAnsi" w:hAnsiTheme="minorHAnsi" w:cstheme="minorHAnsi"/>
          <w:spacing w:val="-2"/>
        </w:rPr>
        <w:t>superviseurs</w:t>
      </w:r>
      <w:r w:rsidRPr="00A576EC">
        <w:rPr>
          <w:rFonts w:asciiTheme="minorHAnsi" w:hAnsiTheme="minorHAnsi" w:cstheme="minorHAnsi"/>
          <w:spacing w:val="-19"/>
        </w:rPr>
        <w:t xml:space="preserve"> </w:t>
      </w:r>
      <w:r w:rsidRPr="00A576EC">
        <w:rPr>
          <w:rFonts w:asciiTheme="minorHAnsi" w:hAnsiTheme="minorHAnsi" w:cstheme="minorHAnsi"/>
          <w:spacing w:val="-2"/>
        </w:rPr>
        <w:t>au</w:t>
      </w:r>
      <w:r w:rsidRPr="00A576EC">
        <w:rPr>
          <w:rFonts w:asciiTheme="minorHAnsi" w:hAnsiTheme="minorHAnsi" w:cstheme="minorHAnsi"/>
          <w:spacing w:val="-20"/>
        </w:rPr>
        <w:t xml:space="preserve"> </w:t>
      </w:r>
      <w:r w:rsidRPr="00A576EC">
        <w:rPr>
          <w:rFonts w:asciiTheme="minorHAnsi" w:hAnsiTheme="minorHAnsi" w:cstheme="minorHAnsi"/>
          <w:spacing w:val="-2"/>
        </w:rPr>
        <w:t xml:space="preserve">sein </w:t>
      </w:r>
      <w:r w:rsidRPr="00A576EC">
        <w:rPr>
          <w:rFonts w:asciiTheme="minorHAnsi" w:hAnsiTheme="minorHAnsi" w:cstheme="minorHAnsi"/>
        </w:rPr>
        <w:t>de</w:t>
      </w:r>
      <w:r w:rsidRPr="00A576EC">
        <w:rPr>
          <w:rFonts w:asciiTheme="minorHAnsi" w:hAnsiTheme="minorHAnsi" w:cstheme="minorHAnsi"/>
          <w:spacing w:val="-22"/>
        </w:rPr>
        <w:t xml:space="preserve"> </w:t>
      </w:r>
      <w:r w:rsidRPr="00A576EC">
        <w:rPr>
          <w:rFonts w:asciiTheme="minorHAnsi" w:hAnsiTheme="minorHAnsi" w:cstheme="minorHAnsi"/>
        </w:rPr>
        <w:t>la</w:t>
      </w:r>
      <w:r w:rsidRPr="00A576EC">
        <w:rPr>
          <w:rFonts w:asciiTheme="minorHAnsi" w:hAnsiTheme="minorHAnsi" w:cstheme="minorHAnsi"/>
          <w:spacing w:val="-21"/>
        </w:rPr>
        <w:t xml:space="preserve"> </w:t>
      </w:r>
      <w:r w:rsidRPr="00A576EC">
        <w:rPr>
          <w:rFonts w:asciiTheme="minorHAnsi" w:hAnsiTheme="minorHAnsi" w:cstheme="minorHAnsi"/>
        </w:rPr>
        <w:t>société/institutions</w:t>
      </w:r>
      <w:r w:rsidRPr="00A576EC">
        <w:rPr>
          <w:rFonts w:asciiTheme="minorHAnsi" w:hAnsiTheme="minorHAnsi" w:cstheme="minorHAnsi"/>
          <w:spacing w:val="-21"/>
        </w:rPr>
        <w:t xml:space="preserve"> </w:t>
      </w:r>
      <w:r w:rsidRPr="00A576EC">
        <w:rPr>
          <w:rFonts w:asciiTheme="minorHAnsi" w:hAnsiTheme="minorHAnsi" w:cstheme="minorHAnsi"/>
        </w:rPr>
        <w:t>ou</w:t>
      </w:r>
      <w:r w:rsidRPr="00A576EC">
        <w:rPr>
          <w:rFonts w:asciiTheme="minorHAnsi" w:hAnsiTheme="minorHAnsi" w:cstheme="minorHAnsi"/>
          <w:spacing w:val="-21"/>
        </w:rPr>
        <w:t xml:space="preserve"> </w:t>
      </w:r>
      <w:r w:rsidRPr="00A576EC">
        <w:rPr>
          <w:rFonts w:asciiTheme="minorHAnsi" w:hAnsiTheme="minorHAnsi" w:cstheme="minorHAnsi"/>
        </w:rPr>
        <w:t>ONG,</w:t>
      </w:r>
      <w:r w:rsidRPr="00A576EC">
        <w:rPr>
          <w:rFonts w:asciiTheme="minorHAnsi" w:hAnsiTheme="minorHAnsi" w:cstheme="minorHAnsi"/>
          <w:spacing w:val="-21"/>
        </w:rPr>
        <w:t xml:space="preserve"> </w:t>
      </w:r>
      <w:r w:rsidRPr="00A576EC">
        <w:rPr>
          <w:rFonts w:asciiTheme="minorHAnsi" w:hAnsiTheme="minorHAnsi" w:cstheme="minorHAnsi"/>
        </w:rPr>
        <w:t>doivent</w:t>
      </w:r>
      <w:r w:rsidRPr="00A576EC">
        <w:rPr>
          <w:rFonts w:asciiTheme="minorHAnsi" w:hAnsiTheme="minorHAnsi" w:cstheme="minorHAnsi"/>
          <w:spacing w:val="-21"/>
        </w:rPr>
        <w:t xml:space="preserve"> </w:t>
      </w:r>
      <w:r w:rsidRPr="00A576EC">
        <w:rPr>
          <w:rFonts w:asciiTheme="minorHAnsi" w:hAnsiTheme="minorHAnsi" w:cstheme="minorHAnsi"/>
        </w:rPr>
        <w:t>communiquer</w:t>
      </w:r>
      <w:r w:rsidRPr="00A576EC">
        <w:rPr>
          <w:rFonts w:asciiTheme="minorHAnsi" w:hAnsiTheme="minorHAnsi" w:cstheme="minorHAnsi"/>
          <w:spacing w:val="-21"/>
        </w:rPr>
        <w:t xml:space="preserve"> </w:t>
      </w:r>
      <w:r w:rsidRPr="00A576EC">
        <w:rPr>
          <w:rFonts w:asciiTheme="minorHAnsi" w:hAnsiTheme="minorHAnsi" w:cstheme="minorHAnsi"/>
        </w:rPr>
        <w:t>à</w:t>
      </w:r>
      <w:r w:rsidRPr="00A576EC">
        <w:rPr>
          <w:rFonts w:asciiTheme="minorHAnsi" w:hAnsiTheme="minorHAnsi" w:cstheme="minorHAnsi"/>
          <w:spacing w:val="-21"/>
        </w:rPr>
        <w:t xml:space="preserve"> </w:t>
      </w:r>
      <w:r w:rsidRPr="00A576EC">
        <w:rPr>
          <w:rFonts w:asciiTheme="minorHAnsi" w:hAnsiTheme="minorHAnsi" w:cstheme="minorHAnsi"/>
        </w:rPr>
        <w:t>temps</w:t>
      </w:r>
      <w:r w:rsidRPr="00A576EC">
        <w:rPr>
          <w:rFonts w:asciiTheme="minorHAnsi" w:hAnsiTheme="minorHAnsi" w:cstheme="minorHAnsi"/>
          <w:spacing w:val="-21"/>
        </w:rPr>
        <w:t xml:space="preserve"> </w:t>
      </w:r>
      <w:r w:rsidRPr="00A576EC">
        <w:rPr>
          <w:rFonts w:asciiTheme="minorHAnsi" w:hAnsiTheme="minorHAnsi" w:cstheme="minorHAnsi"/>
        </w:rPr>
        <w:t>à</w:t>
      </w:r>
      <w:r w:rsidRPr="00A576EC">
        <w:rPr>
          <w:rFonts w:asciiTheme="minorHAnsi" w:hAnsiTheme="minorHAnsi" w:cstheme="minorHAnsi"/>
          <w:spacing w:val="-21"/>
        </w:rPr>
        <w:t xml:space="preserve"> </w:t>
      </w:r>
      <w:r w:rsidRPr="00A576EC">
        <w:rPr>
          <w:rFonts w:asciiTheme="minorHAnsi" w:hAnsiTheme="minorHAnsi" w:cstheme="minorHAnsi"/>
        </w:rPr>
        <w:t>la</w:t>
      </w:r>
      <w:r w:rsidRPr="00A576EC">
        <w:rPr>
          <w:rFonts w:asciiTheme="minorHAnsi" w:hAnsiTheme="minorHAnsi" w:cstheme="minorHAnsi"/>
          <w:spacing w:val="-22"/>
        </w:rPr>
        <w:t xml:space="preserve"> </w:t>
      </w:r>
      <w:r w:rsidRPr="00A576EC">
        <w:rPr>
          <w:rFonts w:asciiTheme="minorHAnsi" w:hAnsiTheme="minorHAnsi" w:cstheme="minorHAnsi"/>
        </w:rPr>
        <w:t xml:space="preserve">direction </w:t>
      </w:r>
      <w:r w:rsidRPr="00A576EC">
        <w:rPr>
          <w:rFonts w:asciiTheme="minorHAnsi" w:hAnsiTheme="minorHAnsi" w:cstheme="minorHAnsi"/>
          <w:spacing w:val="-6"/>
        </w:rPr>
        <w:t>RH,</w:t>
      </w:r>
      <w:r w:rsidRPr="00A576EC">
        <w:rPr>
          <w:rFonts w:asciiTheme="minorHAnsi" w:hAnsiTheme="minorHAnsi" w:cstheme="minorHAnsi"/>
          <w:spacing w:val="-15"/>
        </w:rPr>
        <w:t xml:space="preserve"> </w:t>
      </w:r>
      <w:r w:rsidRPr="00A576EC">
        <w:rPr>
          <w:rFonts w:asciiTheme="minorHAnsi" w:hAnsiTheme="minorHAnsi" w:cstheme="minorHAnsi"/>
          <w:spacing w:val="-6"/>
        </w:rPr>
        <w:t>pour</w:t>
      </w:r>
      <w:r w:rsidRPr="00A576EC">
        <w:rPr>
          <w:rFonts w:asciiTheme="minorHAnsi" w:hAnsiTheme="minorHAnsi" w:cstheme="minorHAnsi"/>
          <w:spacing w:val="-17"/>
        </w:rPr>
        <w:t xml:space="preserve"> </w:t>
      </w:r>
      <w:r w:rsidRPr="00A576EC">
        <w:rPr>
          <w:rFonts w:asciiTheme="minorHAnsi" w:hAnsiTheme="minorHAnsi" w:cstheme="minorHAnsi"/>
          <w:spacing w:val="-6"/>
        </w:rPr>
        <w:t>enclencher</w:t>
      </w:r>
      <w:r w:rsidRPr="00A576EC">
        <w:rPr>
          <w:rFonts w:asciiTheme="minorHAnsi" w:hAnsiTheme="minorHAnsi" w:cstheme="minorHAnsi"/>
          <w:spacing w:val="-9"/>
        </w:rPr>
        <w:t xml:space="preserve"> </w:t>
      </w:r>
      <w:r w:rsidRPr="00A576EC">
        <w:rPr>
          <w:rFonts w:asciiTheme="minorHAnsi" w:hAnsiTheme="minorHAnsi" w:cstheme="minorHAnsi"/>
          <w:spacing w:val="-6"/>
        </w:rPr>
        <w:t>les</w:t>
      </w:r>
      <w:r w:rsidRPr="00A576EC">
        <w:rPr>
          <w:rFonts w:asciiTheme="minorHAnsi" w:hAnsiTheme="minorHAnsi" w:cstheme="minorHAnsi"/>
          <w:spacing w:val="-9"/>
        </w:rPr>
        <w:t xml:space="preserve"> </w:t>
      </w:r>
      <w:r w:rsidRPr="00A576EC">
        <w:rPr>
          <w:rFonts w:asciiTheme="minorHAnsi" w:hAnsiTheme="minorHAnsi" w:cstheme="minorHAnsi"/>
          <w:spacing w:val="-6"/>
        </w:rPr>
        <w:t>mesures</w:t>
      </w:r>
      <w:r w:rsidRPr="00A576EC">
        <w:rPr>
          <w:rFonts w:asciiTheme="minorHAnsi" w:hAnsiTheme="minorHAnsi" w:cstheme="minorHAnsi"/>
          <w:spacing w:val="-13"/>
        </w:rPr>
        <w:t xml:space="preserve"> </w:t>
      </w:r>
      <w:r w:rsidRPr="00A576EC">
        <w:rPr>
          <w:rFonts w:asciiTheme="minorHAnsi" w:hAnsiTheme="minorHAnsi" w:cstheme="minorHAnsi"/>
          <w:spacing w:val="-6"/>
        </w:rPr>
        <w:t>disciplinaires</w:t>
      </w:r>
      <w:r w:rsidRPr="00A576EC">
        <w:rPr>
          <w:rFonts w:asciiTheme="minorHAnsi" w:hAnsiTheme="minorHAnsi" w:cstheme="minorHAnsi"/>
          <w:spacing w:val="-11"/>
        </w:rPr>
        <w:t xml:space="preserve"> </w:t>
      </w:r>
      <w:r w:rsidRPr="00A576EC">
        <w:rPr>
          <w:rFonts w:asciiTheme="minorHAnsi" w:hAnsiTheme="minorHAnsi" w:cstheme="minorHAnsi"/>
          <w:spacing w:val="-6"/>
        </w:rPr>
        <w:t>y</w:t>
      </w:r>
      <w:r w:rsidRPr="00A576EC">
        <w:rPr>
          <w:rFonts w:asciiTheme="minorHAnsi" w:hAnsiTheme="minorHAnsi" w:cstheme="minorHAnsi"/>
          <w:spacing w:val="-15"/>
        </w:rPr>
        <w:t xml:space="preserve"> </w:t>
      </w:r>
      <w:r w:rsidRPr="00A576EC">
        <w:rPr>
          <w:rFonts w:asciiTheme="minorHAnsi" w:hAnsiTheme="minorHAnsi" w:cstheme="minorHAnsi"/>
          <w:spacing w:val="-6"/>
        </w:rPr>
        <w:t>relatives.</w:t>
      </w:r>
    </w:p>
    <w:p w14:paraId="61045372" w14:textId="77777777" w:rsidR="003D5B1E" w:rsidRPr="00A576EC" w:rsidRDefault="00104086">
      <w:pPr>
        <w:pStyle w:val="Corpsdetexte"/>
        <w:spacing w:before="238" w:line="276" w:lineRule="auto"/>
        <w:ind w:left="119" w:right="498"/>
        <w:jc w:val="both"/>
        <w:rPr>
          <w:rFonts w:asciiTheme="minorHAnsi" w:hAnsiTheme="minorHAnsi" w:cstheme="minorHAnsi"/>
        </w:rPr>
      </w:pPr>
      <w:r w:rsidRPr="00A576EC">
        <w:rPr>
          <w:rFonts w:asciiTheme="minorHAnsi" w:hAnsiTheme="minorHAnsi" w:cstheme="minorHAnsi"/>
        </w:rPr>
        <w:t>Pour</w:t>
      </w:r>
      <w:r w:rsidRPr="00A576EC">
        <w:rPr>
          <w:rFonts w:asciiTheme="minorHAnsi" w:hAnsiTheme="minorHAnsi" w:cstheme="minorHAnsi"/>
          <w:spacing w:val="-13"/>
        </w:rPr>
        <w:t xml:space="preserve"> </w:t>
      </w:r>
      <w:r w:rsidRPr="00A576EC">
        <w:rPr>
          <w:rFonts w:asciiTheme="minorHAnsi" w:hAnsiTheme="minorHAnsi" w:cstheme="minorHAnsi"/>
        </w:rPr>
        <w:t>ce</w:t>
      </w:r>
      <w:r w:rsidRPr="00A576EC">
        <w:rPr>
          <w:rFonts w:asciiTheme="minorHAnsi" w:hAnsiTheme="minorHAnsi" w:cstheme="minorHAnsi"/>
          <w:spacing w:val="-13"/>
        </w:rPr>
        <w:t xml:space="preserve"> </w:t>
      </w:r>
      <w:r w:rsidRPr="00A576EC">
        <w:rPr>
          <w:rFonts w:asciiTheme="minorHAnsi" w:hAnsiTheme="minorHAnsi" w:cstheme="minorHAnsi"/>
        </w:rPr>
        <w:t>qui</w:t>
      </w:r>
      <w:r w:rsidRPr="00A576EC">
        <w:rPr>
          <w:rFonts w:asciiTheme="minorHAnsi" w:hAnsiTheme="minorHAnsi" w:cstheme="minorHAnsi"/>
          <w:spacing w:val="-11"/>
        </w:rPr>
        <w:t xml:space="preserve"> </w:t>
      </w:r>
      <w:r w:rsidRPr="00A576EC">
        <w:rPr>
          <w:rFonts w:asciiTheme="minorHAnsi" w:hAnsiTheme="minorHAnsi" w:cstheme="minorHAnsi"/>
        </w:rPr>
        <w:t>concerne</w:t>
      </w:r>
      <w:r w:rsidRPr="00A576EC">
        <w:rPr>
          <w:rFonts w:asciiTheme="minorHAnsi" w:hAnsiTheme="minorHAnsi" w:cstheme="minorHAnsi"/>
          <w:spacing w:val="-12"/>
        </w:rPr>
        <w:t xml:space="preserve"> </w:t>
      </w:r>
      <w:r w:rsidRPr="00A576EC">
        <w:rPr>
          <w:rFonts w:asciiTheme="minorHAnsi" w:hAnsiTheme="minorHAnsi" w:cstheme="minorHAnsi"/>
        </w:rPr>
        <w:t>les</w:t>
      </w:r>
      <w:r w:rsidRPr="00A576EC">
        <w:rPr>
          <w:rFonts w:asciiTheme="minorHAnsi" w:hAnsiTheme="minorHAnsi" w:cstheme="minorHAnsi"/>
          <w:spacing w:val="-11"/>
        </w:rPr>
        <w:t xml:space="preserve"> </w:t>
      </w:r>
      <w:r w:rsidRPr="00A576EC">
        <w:rPr>
          <w:rFonts w:asciiTheme="minorHAnsi" w:hAnsiTheme="minorHAnsi" w:cstheme="minorHAnsi"/>
        </w:rPr>
        <w:t>potentiels</w:t>
      </w:r>
      <w:r w:rsidRPr="00A576EC">
        <w:rPr>
          <w:rFonts w:asciiTheme="minorHAnsi" w:hAnsiTheme="minorHAnsi" w:cstheme="minorHAnsi"/>
          <w:spacing w:val="-12"/>
        </w:rPr>
        <w:t xml:space="preserve"> </w:t>
      </w:r>
      <w:r w:rsidRPr="00A576EC">
        <w:rPr>
          <w:rFonts w:asciiTheme="minorHAnsi" w:hAnsiTheme="minorHAnsi" w:cstheme="minorHAnsi"/>
        </w:rPr>
        <w:t>contentieux</w:t>
      </w:r>
      <w:r w:rsidRPr="00A576EC">
        <w:rPr>
          <w:rFonts w:asciiTheme="minorHAnsi" w:hAnsiTheme="minorHAnsi" w:cstheme="minorHAnsi"/>
          <w:spacing w:val="-14"/>
        </w:rPr>
        <w:t xml:space="preserve"> </w:t>
      </w:r>
      <w:r w:rsidRPr="00A576EC">
        <w:rPr>
          <w:rFonts w:asciiTheme="minorHAnsi" w:hAnsiTheme="minorHAnsi" w:cstheme="minorHAnsi"/>
        </w:rPr>
        <w:t>entre</w:t>
      </w:r>
      <w:r w:rsidRPr="00A576EC">
        <w:rPr>
          <w:rFonts w:asciiTheme="minorHAnsi" w:hAnsiTheme="minorHAnsi" w:cstheme="minorHAnsi"/>
          <w:spacing w:val="-11"/>
        </w:rPr>
        <w:t xml:space="preserve"> </w:t>
      </w:r>
      <w:proofErr w:type="spellStart"/>
      <w:r w:rsidRPr="00A576EC">
        <w:rPr>
          <w:rFonts w:asciiTheme="minorHAnsi" w:hAnsiTheme="minorHAnsi" w:cstheme="minorHAnsi"/>
        </w:rPr>
        <w:t>Casameza</w:t>
      </w:r>
      <w:proofErr w:type="spellEnd"/>
      <w:r w:rsidRPr="00A576EC">
        <w:rPr>
          <w:rFonts w:asciiTheme="minorHAnsi" w:hAnsiTheme="minorHAnsi" w:cstheme="minorHAnsi"/>
        </w:rPr>
        <w:t xml:space="preserve"> Burundi</w:t>
      </w:r>
      <w:r w:rsidRPr="00A576EC">
        <w:rPr>
          <w:rFonts w:asciiTheme="minorHAnsi" w:hAnsiTheme="minorHAnsi" w:cstheme="minorHAnsi"/>
          <w:spacing w:val="-13"/>
        </w:rPr>
        <w:t xml:space="preserve"> </w:t>
      </w:r>
      <w:r w:rsidRPr="00A576EC">
        <w:rPr>
          <w:rFonts w:asciiTheme="minorHAnsi" w:hAnsiTheme="minorHAnsi" w:cstheme="minorHAnsi"/>
        </w:rPr>
        <w:t>et</w:t>
      </w:r>
      <w:r w:rsidRPr="00A576EC">
        <w:rPr>
          <w:rFonts w:asciiTheme="minorHAnsi" w:hAnsiTheme="minorHAnsi" w:cstheme="minorHAnsi"/>
          <w:spacing w:val="-12"/>
        </w:rPr>
        <w:t xml:space="preserve"> </w:t>
      </w:r>
      <w:r w:rsidRPr="00A576EC">
        <w:rPr>
          <w:rFonts w:asciiTheme="minorHAnsi" w:hAnsiTheme="minorHAnsi" w:cstheme="minorHAnsi"/>
        </w:rPr>
        <w:t xml:space="preserve">le candidat employé ou notre client, nous sommes convaincus qu’une bonne communication suffira à les prévenir. Cependant, au cas où un contentieux </w:t>
      </w:r>
      <w:r w:rsidRPr="00A576EC">
        <w:rPr>
          <w:rFonts w:asciiTheme="minorHAnsi" w:hAnsiTheme="minorHAnsi" w:cstheme="minorHAnsi"/>
          <w:spacing w:val="-8"/>
        </w:rPr>
        <w:t>surviendrait,</w:t>
      </w:r>
      <w:r w:rsidRPr="00A576EC">
        <w:rPr>
          <w:rFonts w:asciiTheme="minorHAnsi" w:hAnsiTheme="minorHAnsi" w:cstheme="minorHAnsi"/>
          <w:spacing w:val="-14"/>
        </w:rPr>
        <w:t xml:space="preserve"> </w:t>
      </w:r>
      <w:r w:rsidRPr="00A576EC">
        <w:rPr>
          <w:rFonts w:asciiTheme="minorHAnsi" w:hAnsiTheme="minorHAnsi" w:cstheme="minorHAnsi"/>
          <w:spacing w:val="-8"/>
        </w:rPr>
        <w:t>nous</w:t>
      </w:r>
      <w:r w:rsidRPr="00A576EC">
        <w:rPr>
          <w:rFonts w:asciiTheme="minorHAnsi" w:hAnsiTheme="minorHAnsi" w:cstheme="minorHAnsi"/>
          <w:spacing w:val="-13"/>
        </w:rPr>
        <w:t xml:space="preserve"> </w:t>
      </w:r>
      <w:r w:rsidRPr="00A576EC">
        <w:rPr>
          <w:rFonts w:asciiTheme="minorHAnsi" w:hAnsiTheme="minorHAnsi" w:cstheme="minorHAnsi"/>
          <w:spacing w:val="-8"/>
        </w:rPr>
        <w:t>proposons</w:t>
      </w:r>
      <w:r w:rsidRPr="00A576EC">
        <w:rPr>
          <w:rFonts w:asciiTheme="minorHAnsi" w:hAnsiTheme="minorHAnsi" w:cstheme="minorHAnsi"/>
          <w:spacing w:val="-13"/>
        </w:rPr>
        <w:t xml:space="preserve"> </w:t>
      </w:r>
      <w:r w:rsidRPr="00A576EC">
        <w:rPr>
          <w:rFonts w:asciiTheme="minorHAnsi" w:hAnsiTheme="minorHAnsi" w:cstheme="minorHAnsi"/>
          <w:spacing w:val="-8"/>
        </w:rPr>
        <w:t>un</w:t>
      </w:r>
      <w:r w:rsidRPr="00A576EC">
        <w:rPr>
          <w:rFonts w:asciiTheme="minorHAnsi" w:hAnsiTheme="minorHAnsi" w:cstheme="minorHAnsi"/>
          <w:spacing w:val="-13"/>
        </w:rPr>
        <w:t xml:space="preserve"> </w:t>
      </w:r>
      <w:r w:rsidRPr="00A576EC">
        <w:rPr>
          <w:rFonts w:asciiTheme="minorHAnsi" w:hAnsiTheme="minorHAnsi" w:cstheme="minorHAnsi"/>
          <w:spacing w:val="-8"/>
        </w:rPr>
        <w:t>arbitrage</w:t>
      </w:r>
      <w:r w:rsidRPr="00A576EC">
        <w:rPr>
          <w:rFonts w:asciiTheme="minorHAnsi" w:hAnsiTheme="minorHAnsi" w:cstheme="minorHAnsi"/>
          <w:spacing w:val="-10"/>
        </w:rPr>
        <w:t xml:space="preserve"> </w:t>
      </w:r>
      <w:r w:rsidRPr="00A576EC">
        <w:rPr>
          <w:rFonts w:asciiTheme="minorHAnsi" w:hAnsiTheme="minorHAnsi" w:cstheme="minorHAnsi"/>
          <w:spacing w:val="-8"/>
        </w:rPr>
        <w:t>indépendant ou le CEBAC</w:t>
      </w:r>
      <w:r w:rsidRPr="00A576EC">
        <w:rPr>
          <w:rFonts w:asciiTheme="minorHAnsi" w:hAnsiTheme="minorHAnsi" w:cstheme="minorHAnsi"/>
          <w:spacing w:val="-3"/>
        </w:rPr>
        <w:t xml:space="preserve"> </w:t>
      </w:r>
      <w:r w:rsidRPr="00A576EC">
        <w:rPr>
          <w:rFonts w:asciiTheme="minorHAnsi" w:hAnsiTheme="minorHAnsi" w:cstheme="minorHAnsi"/>
          <w:spacing w:val="-8"/>
        </w:rPr>
        <w:t xml:space="preserve">avant d’avoir </w:t>
      </w:r>
      <w:r w:rsidRPr="00A576EC">
        <w:rPr>
          <w:rFonts w:asciiTheme="minorHAnsi" w:hAnsiTheme="minorHAnsi" w:cstheme="minorHAnsi"/>
        </w:rPr>
        <w:t>recours</w:t>
      </w:r>
      <w:r w:rsidRPr="00A576EC">
        <w:rPr>
          <w:rFonts w:asciiTheme="minorHAnsi" w:hAnsiTheme="minorHAnsi" w:cstheme="minorHAnsi"/>
          <w:spacing w:val="-6"/>
        </w:rPr>
        <w:t xml:space="preserve"> </w:t>
      </w:r>
      <w:r w:rsidRPr="00A576EC">
        <w:rPr>
          <w:rFonts w:asciiTheme="minorHAnsi" w:hAnsiTheme="minorHAnsi" w:cstheme="minorHAnsi"/>
        </w:rPr>
        <w:t>en</w:t>
      </w:r>
      <w:r w:rsidRPr="00A576EC">
        <w:rPr>
          <w:rFonts w:asciiTheme="minorHAnsi" w:hAnsiTheme="minorHAnsi" w:cstheme="minorHAnsi"/>
          <w:spacing w:val="-3"/>
        </w:rPr>
        <w:t xml:space="preserve"> </w:t>
      </w:r>
      <w:r w:rsidRPr="00A576EC">
        <w:rPr>
          <w:rFonts w:asciiTheme="minorHAnsi" w:hAnsiTheme="minorHAnsi" w:cstheme="minorHAnsi"/>
        </w:rPr>
        <w:t>dernier</w:t>
      </w:r>
      <w:r w:rsidRPr="00A576EC">
        <w:rPr>
          <w:rFonts w:asciiTheme="minorHAnsi" w:hAnsiTheme="minorHAnsi" w:cstheme="minorHAnsi"/>
          <w:spacing w:val="-6"/>
        </w:rPr>
        <w:t xml:space="preserve"> </w:t>
      </w:r>
      <w:r w:rsidRPr="00A576EC">
        <w:rPr>
          <w:rFonts w:asciiTheme="minorHAnsi" w:hAnsiTheme="minorHAnsi" w:cstheme="minorHAnsi"/>
        </w:rPr>
        <w:t>ressort</w:t>
      </w:r>
      <w:r w:rsidRPr="00A576EC">
        <w:rPr>
          <w:rFonts w:asciiTheme="minorHAnsi" w:hAnsiTheme="minorHAnsi" w:cstheme="minorHAnsi"/>
          <w:spacing w:val="-4"/>
        </w:rPr>
        <w:t xml:space="preserve"> </w:t>
      </w:r>
      <w:r w:rsidRPr="00A576EC">
        <w:rPr>
          <w:rFonts w:asciiTheme="minorHAnsi" w:hAnsiTheme="minorHAnsi" w:cstheme="minorHAnsi"/>
        </w:rPr>
        <w:t>aux</w:t>
      </w:r>
      <w:r w:rsidRPr="00A576EC">
        <w:rPr>
          <w:rFonts w:asciiTheme="minorHAnsi" w:hAnsiTheme="minorHAnsi" w:cstheme="minorHAnsi"/>
          <w:spacing w:val="-20"/>
        </w:rPr>
        <w:t xml:space="preserve"> </w:t>
      </w:r>
      <w:r w:rsidRPr="00A576EC">
        <w:rPr>
          <w:rFonts w:asciiTheme="minorHAnsi" w:hAnsiTheme="minorHAnsi" w:cstheme="minorHAnsi"/>
        </w:rPr>
        <w:t>tribunaux.</w:t>
      </w:r>
    </w:p>
    <w:p w14:paraId="7E022F6D" w14:textId="77777777" w:rsidR="003D5B1E" w:rsidRPr="00A576EC" w:rsidRDefault="003D5B1E">
      <w:pPr>
        <w:pStyle w:val="Corpsdetexte"/>
        <w:rPr>
          <w:rFonts w:asciiTheme="minorHAnsi" w:hAnsiTheme="minorHAnsi" w:cstheme="minorHAnsi"/>
        </w:rPr>
      </w:pPr>
    </w:p>
    <w:p w14:paraId="34E261D5" w14:textId="77777777" w:rsidR="003D5B1E" w:rsidRPr="00A576EC" w:rsidRDefault="003D5B1E">
      <w:pPr>
        <w:pStyle w:val="Corpsdetexte"/>
        <w:spacing w:before="233"/>
        <w:rPr>
          <w:rFonts w:asciiTheme="minorHAnsi" w:hAnsiTheme="minorHAnsi" w:cstheme="minorHAnsi"/>
        </w:rPr>
      </w:pPr>
    </w:p>
    <w:p w14:paraId="6BCFFE52" w14:textId="77777777" w:rsidR="003D5B1E" w:rsidRPr="00A576EC" w:rsidRDefault="00104086">
      <w:pPr>
        <w:pStyle w:val="Titre2"/>
        <w:numPr>
          <w:ilvl w:val="0"/>
          <w:numId w:val="2"/>
        </w:numPr>
        <w:tabs>
          <w:tab w:val="left" w:pos="4020"/>
        </w:tabs>
        <w:spacing w:before="0"/>
        <w:ind w:left="4020" w:hanging="1080"/>
        <w:jc w:val="left"/>
        <w:rPr>
          <w:rFonts w:asciiTheme="minorHAnsi" w:hAnsiTheme="minorHAnsi" w:cstheme="minorHAnsi"/>
        </w:rPr>
      </w:pPr>
      <w:bookmarkStart w:id="4" w:name="_TOC_250002"/>
      <w:r w:rsidRPr="00A576EC">
        <w:rPr>
          <w:rFonts w:asciiTheme="minorHAnsi" w:hAnsiTheme="minorHAnsi" w:cstheme="minorHAnsi"/>
          <w:spacing w:val="-6"/>
        </w:rPr>
        <w:t>Objectifs</w:t>
      </w:r>
      <w:r w:rsidRPr="00A576EC">
        <w:rPr>
          <w:rFonts w:asciiTheme="minorHAnsi" w:hAnsiTheme="minorHAnsi" w:cstheme="minorHAnsi"/>
          <w:spacing w:val="-11"/>
        </w:rPr>
        <w:t xml:space="preserve"> </w:t>
      </w:r>
      <w:r w:rsidRPr="00A576EC">
        <w:rPr>
          <w:rFonts w:asciiTheme="minorHAnsi" w:hAnsiTheme="minorHAnsi" w:cstheme="minorHAnsi"/>
          <w:spacing w:val="-6"/>
        </w:rPr>
        <w:t>de</w:t>
      </w:r>
      <w:r w:rsidRPr="00A576EC">
        <w:rPr>
          <w:rFonts w:asciiTheme="minorHAnsi" w:hAnsiTheme="minorHAnsi" w:cstheme="minorHAnsi"/>
          <w:spacing w:val="-10"/>
        </w:rPr>
        <w:t xml:space="preserve"> </w:t>
      </w:r>
      <w:r w:rsidRPr="00A576EC">
        <w:rPr>
          <w:rFonts w:asciiTheme="minorHAnsi" w:hAnsiTheme="minorHAnsi" w:cstheme="minorHAnsi"/>
          <w:spacing w:val="-6"/>
        </w:rPr>
        <w:t>la</w:t>
      </w:r>
      <w:r w:rsidRPr="00A576EC">
        <w:rPr>
          <w:rFonts w:asciiTheme="minorHAnsi" w:hAnsiTheme="minorHAnsi" w:cstheme="minorHAnsi"/>
          <w:spacing w:val="-8"/>
        </w:rPr>
        <w:t xml:space="preserve"> </w:t>
      </w:r>
      <w:bookmarkEnd w:id="4"/>
      <w:r w:rsidRPr="00A576EC">
        <w:rPr>
          <w:rFonts w:asciiTheme="minorHAnsi" w:hAnsiTheme="minorHAnsi" w:cstheme="minorHAnsi"/>
          <w:spacing w:val="-6"/>
        </w:rPr>
        <w:t>mission</w:t>
      </w:r>
    </w:p>
    <w:p w14:paraId="255C76BE" w14:textId="77777777" w:rsidR="003D5B1E" w:rsidRPr="00A576EC" w:rsidRDefault="00104086">
      <w:pPr>
        <w:pStyle w:val="Corpsdetexte"/>
        <w:spacing w:before="52"/>
        <w:rPr>
          <w:rFonts w:asciiTheme="minorHAnsi" w:hAnsiTheme="minorHAnsi" w:cstheme="minorHAnsi"/>
          <w:b/>
        </w:rPr>
      </w:pPr>
      <w:r w:rsidRPr="00A576EC">
        <w:rPr>
          <w:rFonts w:asciiTheme="minorHAnsi" w:hAnsiTheme="minorHAnsi" w:cstheme="minorHAnsi"/>
          <w:noProof/>
        </w:rPr>
        <mc:AlternateContent>
          <mc:Choice Requires="wps">
            <w:drawing>
              <wp:anchor distT="0" distB="0" distL="0" distR="0" simplePos="0" relativeHeight="251659264" behindDoc="1" locked="0" layoutInCell="1" allowOverlap="1" wp14:anchorId="2A916E5D" wp14:editId="2843AC12">
                <wp:simplePos x="0" y="0"/>
                <wp:positionH relativeFrom="page">
                  <wp:posOffset>1073150</wp:posOffset>
                </wp:positionH>
                <wp:positionV relativeFrom="paragraph">
                  <wp:posOffset>202565</wp:posOffset>
                </wp:positionV>
                <wp:extent cx="5438775" cy="45085"/>
                <wp:effectExtent l="0" t="0" r="0" b="0"/>
                <wp:wrapTopAndBottom/>
                <wp:docPr id="8" name="Graphic 8"/>
                <wp:cNvGraphicFramePr/>
                <a:graphic xmlns:a="http://schemas.openxmlformats.org/drawingml/2006/main">
                  <a:graphicData uri="http://schemas.microsoft.com/office/word/2010/wordprocessingShape">
                    <wps:wsp>
                      <wps:cNvSpPr/>
                      <wps:spPr>
                        <a:xfrm>
                          <a:off x="0" y="0"/>
                          <a:ext cx="5438775" cy="45085"/>
                        </a:xfrm>
                        <a:custGeom>
                          <a:avLst/>
                          <a:gdLst/>
                          <a:ahLst/>
                          <a:cxnLst/>
                          <a:rect l="l" t="t" r="r" b="b"/>
                          <a:pathLst>
                            <a:path w="5438775" h="45085">
                              <a:moveTo>
                                <a:pt x="5438775" y="0"/>
                              </a:moveTo>
                              <a:lnTo>
                                <a:pt x="0" y="0"/>
                              </a:lnTo>
                              <a:lnTo>
                                <a:pt x="0" y="45085"/>
                              </a:lnTo>
                              <a:lnTo>
                                <a:pt x="5438775" y="45085"/>
                              </a:lnTo>
                              <a:lnTo>
                                <a:pt x="5438775" y="0"/>
                              </a:lnTo>
                              <a:close/>
                            </a:path>
                          </a:pathLst>
                        </a:custGeom>
                        <a:solidFill>
                          <a:srgbClr val="00AE50"/>
                        </a:solidFill>
                      </wps:spPr>
                      <wps:bodyPr wrap="square" lIns="0" tIns="0" rIns="0" bIns="0" rtlCol="0">
                        <a:noAutofit/>
                      </wps:bodyPr>
                    </wps:wsp>
                  </a:graphicData>
                </a:graphic>
              </wp:anchor>
            </w:drawing>
          </mc:Choice>
          <mc:Fallback>
            <w:pict>
              <v:shape w14:anchorId="2FC91405" id="Graphic 8" o:spid="_x0000_s1026" style="position:absolute;margin-left:84.5pt;margin-top:15.95pt;width:428.25pt;height:3.55pt;z-index:-251657216;visibility:visible;mso-wrap-style:square;mso-wrap-distance-left:0;mso-wrap-distance-top:0;mso-wrap-distance-right:0;mso-wrap-distance-bottom:0;mso-position-horizontal:absolute;mso-position-horizontal-relative:page;mso-position-vertical:absolute;mso-position-vertical-relative:text;v-text-anchor:top" coordsize="5438775,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" path="m5438775,l,,,45085r5438775,l5438775,xe" fillcolor="#00ae50" stroked="f">
                <v:path arrowok="t"/>
                <w10:wrap type="topAndBottom" anchorx="page"/>
              </v:shape>
            </w:pict>
          </mc:Fallback>
        </mc:AlternateContent>
      </w:r>
    </w:p>
    <w:p w14:paraId="674420AD" w14:textId="77777777" w:rsidR="003D5B1E" w:rsidRPr="00A576EC" w:rsidRDefault="003D5B1E">
      <w:pPr>
        <w:pStyle w:val="Corpsdetexte"/>
        <w:spacing w:before="2"/>
        <w:rPr>
          <w:rFonts w:asciiTheme="minorHAnsi" w:hAnsiTheme="minorHAnsi" w:cstheme="minorHAnsi"/>
          <w:b/>
        </w:rPr>
      </w:pPr>
    </w:p>
    <w:p w14:paraId="3BA67BE4" w14:textId="77777777" w:rsidR="003D5B1E" w:rsidRPr="00A576EC" w:rsidRDefault="00104086">
      <w:pPr>
        <w:pStyle w:val="Corpsdetexte"/>
        <w:spacing w:before="1"/>
        <w:ind w:left="119"/>
        <w:jc w:val="both"/>
        <w:rPr>
          <w:rFonts w:asciiTheme="minorHAnsi" w:hAnsiTheme="minorHAnsi" w:cstheme="minorHAnsi"/>
        </w:rPr>
      </w:pPr>
      <w:r w:rsidRPr="00A576EC">
        <w:rPr>
          <w:rFonts w:asciiTheme="minorHAnsi" w:hAnsiTheme="minorHAnsi" w:cstheme="minorHAnsi"/>
          <w:spacing w:val="-8"/>
        </w:rPr>
        <w:t>Dans</w:t>
      </w:r>
      <w:r w:rsidRPr="00A576EC">
        <w:rPr>
          <w:rFonts w:asciiTheme="minorHAnsi" w:hAnsiTheme="minorHAnsi" w:cstheme="minorHAnsi"/>
          <w:spacing w:val="-13"/>
        </w:rPr>
        <w:t xml:space="preserve"> </w:t>
      </w:r>
      <w:r w:rsidRPr="00A576EC">
        <w:rPr>
          <w:rFonts w:asciiTheme="minorHAnsi" w:hAnsiTheme="minorHAnsi" w:cstheme="minorHAnsi"/>
          <w:spacing w:val="-8"/>
        </w:rPr>
        <w:t>le</w:t>
      </w:r>
      <w:r w:rsidRPr="00A576EC">
        <w:rPr>
          <w:rFonts w:asciiTheme="minorHAnsi" w:hAnsiTheme="minorHAnsi" w:cstheme="minorHAnsi"/>
          <w:spacing w:val="-12"/>
        </w:rPr>
        <w:t xml:space="preserve"> </w:t>
      </w:r>
      <w:r w:rsidRPr="00A576EC">
        <w:rPr>
          <w:rFonts w:asciiTheme="minorHAnsi" w:hAnsiTheme="minorHAnsi" w:cstheme="minorHAnsi"/>
          <w:spacing w:val="-8"/>
        </w:rPr>
        <w:t>cadre</w:t>
      </w:r>
      <w:r w:rsidRPr="00A576EC">
        <w:rPr>
          <w:rFonts w:asciiTheme="minorHAnsi" w:hAnsiTheme="minorHAnsi" w:cstheme="minorHAnsi"/>
          <w:spacing w:val="-13"/>
        </w:rPr>
        <w:t xml:space="preserve"> </w:t>
      </w:r>
      <w:r w:rsidRPr="00A576EC">
        <w:rPr>
          <w:rFonts w:asciiTheme="minorHAnsi" w:hAnsiTheme="minorHAnsi" w:cstheme="minorHAnsi"/>
          <w:spacing w:val="-8"/>
        </w:rPr>
        <w:t>de</w:t>
      </w:r>
      <w:r w:rsidRPr="00A576EC">
        <w:rPr>
          <w:rFonts w:asciiTheme="minorHAnsi" w:hAnsiTheme="minorHAnsi" w:cstheme="minorHAnsi"/>
          <w:spacing w:val="-12"/>
        </w:rPr>
        <w:t xml:space="preserve"> </w:t>
      </w:r>
      <w:r w:rsidRPr="00A576EC">
        <w:rPr>
          <w:rFonts w:asciiTheme="minorHAnsi" w:hAnsiTheme="minorHAnsi" w:cstheme="minorHAnsi"/>
          <w:spacing w:val="-8"/>
        </w:rPr>
        <w:t>recrutement</w:t>
      </w:r>
      <w:r w:rsidRPr="00A576EC">
        <w:rPr>
          <w:rFonts w:asciiTheme="minorHAnsi" w:hAnsiTheme="minorHAnsi" w:cstheme="minorHAnsi"/>
          <w:spacing w:val="-12"/>
        </w:rPr>
        <w:t xml:space="preserve"> </w:t>
      </w:r>
      <w:r w:rsidRPr="00A576EC">
        <w:rPr>
          <w:rFonts w:asciiTheme="minorHAnsi" w:hAnsiTheme="minorHAnsi" w:cstheme="minorHAnsi"/>
          <w:spacing w:val="-8"/>
        </w:rPr>
        <w:t>et</w:t>
      </w:r>
      <w:r w:rsidRPr="00A576EC">
        <w:rPr>
          <w:rFonts w:asciiTheme="minorHAnsi" w:hAnsiTheme="minorHAnsi" w:cstheme="minorHAnsi"/>
          <w:spacing w:val="-13"/>
        </w:rPr>
        <w:t xml:space="preserve"> </w:t>
      </w:r>
      <w:r w:rsidRPr="00A576EC">
        <w:rPr>
          <w:rFonts w:asciiTheme="minorHAnsi" w:hAnsiTheme="minorHAnsi" w:cstheme="minorHAnsi"/>
          <w:spacing w:val="-8"/>
        </w:rPr>
        <w:t>formation</w:t>
      </w:r>
      <w:r w:rsidRPr="00A576EC">
        <w:rPr>
          <w:rFonts w:asciiTheme="minorHAnsi" w:hAnsiTheme="minorHAnsi" w:cstheme="minorHAnsi"/>
          <w:spacing w:val="-11"/>
        </w:rPr>
        <w:t xml:space="preserve"> </w:t>
      </w:r>
      <w:r w:rsidRPr="00A576EC">
        <w:rPr>
          <w:rFonts w:asciiTheme="minorHAnsi" w:hAnsiTheme="minorHAnsi" w:cstheme="minorHAnsi"/>
          <w:spacing w:val="-8"/>
        </w:rPr>
        <w:t>de</w:t>
      </w:r>
      <w:r w:rsidRPr="00A576EC">
        <w:rPr>
          <w:rFonts w:asciiTheme="minorHAnsi" w:hAnsiTheme="minorHAnsi" w:cstheme="minorHAnsi"/>
          <w:spacing w:val="-11"/>
        </w:rPr>
        <w:t xml:space="preserve"> </w:t>
      </w:r>
      <w:r w:rsidRPr="00A576EC">
        <w:rPr>
          <w:rFonts w:asciiTheme="minorHAnsi" w:hAnsiTheme="minorHAnsi" w:cstheme="minorHAnsi"/>
          <w:spacing w:val="-8"/>
        </w:rPr>
        <w:t>la</w:t>
      </w:r>
      <w:r w:rsidRPr="00A576EC">
        <w:rPr>
          <w:rFonts w:asciiTheme="minorHAnsi" w:hAnsiTheme="minorHAnsi" w:cstheme="minorHAnsi"/>
          <w:spacing w:val="-13"/>
        </w:rPr>
        <w:t xml:space="preserve"> </w:t>
      </w:r>
      <w:r w:rsidRPr="00A576EC">
        <w:rPr>
          <w:rFonts w:asciiTheme="minorHAnsi" w:hAnsiTheme="minorHAnsi" w:cstheme="minorHAnsi"/>
          <w:spacing w:val="-8"/>
        </w:rPr>
        <w:t>main</w:t>
      </w:r>
      <w:r w:rsidRPr="00A576EC">
        <w:rPr>
          <w:rFonts w:asciiTheme="minorHAnsi" w:hAnsiTheme="minorHAnsi" w:cstheme="minorHAnsi"/>
          <w:spacing w:val="-11"/>
        </w:rPr>
        <w:t xml:space="preserve"> </w:t>
      </w:r>
      <w:r w:rsidRPr="00A576EC">
        <w:rPr>
          <w:rFonts w:asciiTheme="minorHAnsi" w:hAnsiTheme="minorHAnsi" w:cstheme="minorHAnsi"/>
          <w:spacing w:val="-8"/>
        </w:rPr>
        <w:t>d’œuvre,</w:t>
      </w:r>
      <w:r w:rsidRPr="00A576EC">
        <w:rPr>
          <w:rFonts w:asciiTheme="minorHAnsi" w:hAnsiTheme="minorHAnsi" w:cstheme="minorHAnsi"/>
          <w:spacing w:val="-11"/>
        </w:rPr>
        <w:t xml:space="preserve"> </w:t>
      </w:r>
      <w:r w:rsidRPr="00A576EC">
        <w:rPr>
          <w:rFonts w:asciiTheme="minorHAnsi" w:hAnsiTheme="minorHAnsi" w:cstheme="minorHAnsi"/>
          <w:spacing w:val="-8"/>
        </w:rPr>
        <w:t>nous</w:t>
      </w:r>
      <w:r w:rsidRPr="00A576EC">
        <w:rPr>
          <w:rFonts w:asciiTheme="minorHAnsi" w:hAnsiTheme="minorHAnsi" w:cstheme="minorHAnsi"/>
          <w:spacing w:val="-12"/>
        </w:rPr>
        <w:t xml:space="preserve"> </w:t>
      </w:r>
      <w:r w:rsidRPr="00A576EC">
        <w:rPr>
          <w:rFonts w:asciiTheme="minorHAnsi" w:hAnsiTheme="minorHAnsi" w:cstheme="minorHAnsi"/>
          <w:spacing w:val="-8"/>
        </w:rPr>
        <w:t>comprenons</w:t>
      </w:r>
    </w:p>
    <w:p w14:paraId="7CEBBB02" w14:textId="77777777" w:rsidR="003D5B1E" w:rsidRPr="00A576EC" w:rsidRDefault="00104086">
      <w:pPr>
        <w:pStyle w:val="Corpsdetexte"/>
        <w:spacing w:before="44"/>
        <w:ind w:left="119"/>
        <w:jc w:val="both"/>
        <w:rPr>
          <w:rFonts w:asciiTheme="minorHAnsi" w:hAnsiTheme="minorHAnsi" w:cstheme="minorHAnsi"/>
        </w:rPr>
      </w:pPr>
      <w:proofErr w:type="gramStart"/>
      <w:r w:rsidRPr="00A576EC">
        <w:rPr>
          <w:rFonts w:asciiTheme="minorHAnsi" w:hAnsiTheme="minorHAnsi" w:cstheme="minorHAnsi"/>
          <w:spacing w:val="-4"/>
        </w:rPr>
        <w:t>que</w:t>
      </w:r>
      <w:proofErr w:type="gramEnd"/>
      <w:r w:rsidRPr="00A576EC">
        <w:rPr>
          <w:rFonts w:asciiTheme="minorHAnsi" w:hAnsiTheme="minorHAnsi" w:cstheme="minorHAnsi"/>
          <w:spacing w:val="-18"/>
        </w:rPr>
        <w:t xml:space="preserve"> </w:t>
      </w:r>
      <w:r w:rsidRPr="00A576EC">
        <w:rPr>
          <w:rFonts w:asciiTheme="minorHAnsi" w:hAnsiTheme="minorHAnsi" w:cstheme="minorHAnsi"/>
          <w:spacing w:val="-4"/>
        </w:rPr>
        <w:t>les</w:t>
      </w:r>
      <w:r w:rsidRPr="00A576EC">
        <w:rPr>
          <w:rFonts w:asciiTheme="minorHAnsi" w:hAnsiTheme="minorHAnsi" w:cstheme="minorHAnsi"/>
          <w:spacing w:val="-9"/>
        </w:rPr>
        <w:t xml:space="preserve"> </w:t>
      </w:r>
      <w:r w:rsidRPr="00A576EC">
        <w:rPr>
          <w:rFonts w:asciiTheme="minorHAnsi" w:hAnsiTheme="minorHAnsi" w:cstheme="minorHAnsi"/>
          <w:spacing w:val="-4"/>
        </w:rPr>
        <w:t>résultats</w:t>
      </w:r>
      <w:r w:rsidRPr="00A576EC">
        <w:rPr>
          <w:rFonts w:asciiTheme="minorHAnsi" w:hAnsiTheme="minorHAnsi" w:cstheme="minorHAnsi"/>
          <w:spacing w:val="-9"/>
        </w:rPr>
        <w:t xml:space="preserve"> </w:t>
      </w:r>
      <w:r w:rsidRPr="00A576EC">
        <w:rPr>
          <w:rFonts w:asciiTheme="minorHAnsi" w:hAnsiTheme="minorHAnsi" w:cstheme="minorHAnsi"/>
          <w:spacing w:val="-4"/>
        </w:rPr>
        <w:t>ci-dessous</w:t>
      </w:r>
      <w:r w:rsidRPr="00C74702">
        <w:rPr>
          <w:rFonts w:asciiTheme="minorHAnsi" w:hAnsiTheme="minorHAnsi" w:cstheme="minorHAnsi"/>
          <w:spacing w:val="-4"/>
        </w:rPr>
        <w:t xml:space="preserve"> </w:t>
      </w:r>
      <w:r w:rsidRPr="00A576EC">
        <w:rPr>
          <w:rFonts w:asciiTheme="minorHAnsi" w:hAnsiTheme="minorHAnsi" w:cstheme="minorHAnsi"/>
          <w:spacing w:val="-4"/>
        </w:rPr>
        <w:t>seront</w:t>
      </w:r>
      <w:r w:rsidRPr="00A576EC">
        <w:rPr>
          <w:rFonts w:asciiTheme="minorHAnsi" w:hAnsiTheme="minorHAnsi" w:cstheme="minorHAnsi"/>
          <w:spacing w:val="-21"/>
        </w:rPr>
        <w:t xml:space="preserve"> </w:t>
      </w:r>
      <w:r w:rsidRPr="00A576EC">
        <w:rPr>
          <w:rFonts w:asciiTheme="minorHAnsi" w:hAnsiTheme="minorHAnsi" w:cstheme="minorHAnsi"/>
          <w:spacing w:val="-4"/>
        </w:rPr>
        <w:t>attendus</w:t>
      </w:r>
      <w:r w:rsidRPr="00A576EC">
        <w:rPr>
          <w:rFonts w:asciiTheme="minorHAnsi" w:hAnsiTheme="minorHAnsi" w:cstheme="minorHAnsi"/>
          <w:spacing w:val="-19"/>
        </w:rPr>
        <w:t xml:space="preserve"> </w:t>
      </w:r>
      <w:r w:rsidRPr="00A576EC">
        <w:rPr>
          <w:rFonts w:asciiTheme="minorHAnsi" w:hAnsiTheme="minorHAnsi" w:cstheme="minorHAnsi"/>
          <w:spacing w:val="-10"/>
        </w:rPr>
        <w:t>:</w:t>
      </w:r>
    </w:p>
    <w:p w14:paraId="7A722C1E" w14:textId="77777777" w:rsidR="003D5B1E" w:rsidRPr="00A576EC" w:rsidRDefault="00104086">
      <w:pPr>
        <w:pStyle w:val="Paragraphedeliste"/>
        <w:numPr>
          <w:ilvl w:val="0"/>
          <w:numId w:val="4"/>
        </w:numPr>
        <w:tabs>
          <w:tab w:val="left" w:pos="839"/>
        </w:tabs>
        <w:spacing w:before="282" w:line="276" w:lineRule="auto"/>
        <w:ind w:right="500"/>
        <w:jc w:val="both"/>
        <w:rPr>
          <w:rFonts w:asciiTheme="minorHAnsi" w:hAnsiTheme="minorHAnsi" w:cstheme="minorHAnsi"/>
          <w:sz w:val="24"/>
          <w:szCs w:val="24"/>
        </w:rPr>
      </w:pPr>
      <w:r w:rsidRPr="00A576EC">
        <w:rPr>
          <w:rFonts w:asciiTheme="minorHAnsi" w:hAnsiTheme="minorHAnsi" w:cstheme="minorHAnsi"/>
          <w:w w:val="85"/>
          <w:sz w:val="24"/>
          <w:szCs w:val="24"/>
        </w:rPr>
        <w:t xml:space="preserve">Rapprocher les offres et demandes d’emploi sans devenir partie à la gestion des </w:t>
      </w:r>
      <w:r w:rsidRPr="00A576EC">
        <w:rPr>
          <w:rFonts w:asciiTheme="minorHAnsi" w:hAnsiTheme="minorHAnsi" w:cstheme="minorHAnsi"/>
          <w:w w:val="90"/>
          <w:sz w:val="24"/>
          <w:szCs w:val="24"/>
        </w:rPr>
        <w:t>ressources</w:t>
      </w:r>
      <w:r w:rsidRPr="00A576EC">
        <w:rPr>
          <w:rFonts w:asciiTheme="minorHAnsi" w:hAnsiTheme="minorHAnsi" w:cstheme="minorHAnsi"/>
          <w:spacing w:val="-9"/>
          <w:w w:val="90"/>
          <w:sz w:val="24"/>
          <w:szCs w:val="24"/>
        </w:rPr>
        <w:t xml:space="preserve"> </w:t>
      </w:r>
      <w:r w:rsidRPr="00A576EC">
        <w:rPr>
          <w:rFonts w:asciiTheme="minorHAnsi" w:hAnsiTheme="minorHAnsi" w:cstheme="minorHAnsi"/>
          <w:w w:val="90"/>
          <w:sz w:val="24"/>
          <w:szCs w:val="24"/>
        </w:rPr>
        <w:t>humaines</w:t>
      </w:r>
      <w:r w:rsidRPr="00A576EC">
        <w:rPr>
          <w:rFonts w:asciiTheme="minorHAnsi" w:hAnsiTheme="minorHAnsi" w:cstheme="minorHAnsi"/>
          <w:spacing w:val="-3"/>
          <w:w w:val="90"/>
          <w:sz w:val="24"/>
          <w:szCs w:val="24"/>
        </w:rPr>
        <w:t xml:space="preserve"> </w:t>
      </w:r>
      <w:r w:rsidRPr="00A576EC">
        <w:rPr>
          <w:rFonts w:asciiTheme="minorHAnsi" w:hAnsiTheme="minorHAnsi" w:cstheme="minorHAnsi"/>
          <w:w w:val="90"/>
          <w:sz w:val="24"/>
          <w:szCs w:val="24"/>
        </w:rPr>
        <w:t>;</w:t>
      </w:r>
    </w:p>
    <w:p w14:paraId="0913666D" w14:textId="77777777" w:rsidR="003D5B1E" w:rsidRPr="00A576EC" w:rsidRDefault="00104086">
      <w:pPr>
        <w:pStyle w:val="Paragraphedeliste"/>
        <w:numPr>
          <w:ilvl w:val="0"/>
          <w:numId w:val="4"/>
        </w:numPr>
        <w:tabs>
          <w:tab w:val="left" w:pos="839"/>
        </w:tabs>
        <w:spacing w:before="241" w:line="276" w:lineRule="auto"/>
        <w:ind w:right="508"/>
        <w:jc w:val="both"/>
        <w:rPr>
          <w:rFonts w:asciiTheme="minorHAnsi" w:hAnsiTheme="minorHAnsi" w:cstheme="minorHAnsi"/>
          <w:sz w:val="24"/>
          <w:szCs w:val="24"/>
        </w:rPr>
      </w:pPr>
      <w:r w:rsidRPr="00A576EC">
        <w:rPr>
          <w:rFonts w:asciiTheme="minorHAnsi" w:hAnsiTheme="minorHAnsi" w:cstheme="minorHAnsi"/>
          <w:sz w:val="24"/>
          <w:szCs w:val="24"/>
        </w:rPr>
        <w:t xml:space="preserve">Rechercher les demandeurs d’emploi dans le but de les mettre à la </w:t>
      </w:r>
      <w:r w:rsidRPr="00A576EC">
        <w:rPr>
          <w:rFonts w:asciiTheme="minorHAnsi" w:hAnsiTheme="minorHAnsi" w:cstheme="minorHAnsi"/>
          <w:spacing w:val="-6"/>
          <w:sz w:val="24"/>
          <w:szCs w:val="24"/>
        </w:rPr>
        <w:t>disposition</w:t>
      </w:r>
      <w:r w:rsidRPr="00A576EC">
        <w:rPr>
          <w:rFonts w:asciiTheme="minorHAnsi" w:hAnsiTheme="minorHAnsi" w:cstheme="minorHAnsi"/>
          <w:spacing w:val="-16"/>
          <w:sz w:val="24"/>
          <w:szCs w:val="24"/>
        </w:rPr>
        <w:t xml:space="preserve"> </w:t>
      </w:r>
      <w:r w:rsidRPr="00A576EC">
        <w:rPr>
          <w:rFonts w:asciiTheme="minorHAnsi" w:hAnsiTheme="minorHAnsi" w:cstheme="minorHAnsi"/>
          <w:spacing w:val="-6"/>
          <w:sz w:val="24"/>
          <w:szCs w:val="24"/>
        </w:rPr>
        <w:t>d’un</w:t>
      </w:r>
      <w:r w:rsidRPr="00A576EC">
        <w:rPr>
          <w:rFonts w:asciiTheme="minorHAnsi" w:hAnsiTheme="minorHAnsi" w:cstheme="minorHAnsi"/>
          <w:spacing w:val="-15"/>
          <w:sz w:val="24"/>
          <w:szCs w:val="24"/>
        </w:rPr>
        <w:t xml:space="preserve"> </w:t>
      </w:r>
      <w:r w:rsidRPr="00A576EC">
        <w:rPr>
          <w:rFonts w:asciiTheme="minorHAnsi" w:hAnsiTheme="minorHAnsi" w:cstheme="minorHAnsi"/>
          <w:spacing w:val="-6"/>
          <w:sz w:val="24"/>
          <w:szCs w:val="24"/>
        </w:rPr>
        <w:t>employeur</w:t>
      </w:r>
      <w:r w:rsidRPr="00A576EC">
        <w:rPr>
          <w:rFonts w:asciiTheme="minorHAnsi" w:hAnsiTheme="minorHAnsi" w:cstheme="minorHAnsi"/>
          <w:spacing w:val="-14"/>
          <w:sz w:val="24"/>
          <w:szCs w:val="24"/>
        </w:rPr>
        <w:t xml:space="preserve"> </w:t>
      </w:r>
      <w:r w:rsidRPr="00A576EC">
        <w:rPr>
          <w:rFonts w:asciiTheme="minorHAnsi" w:hAnsiTheme="minorHAnsi" w:cstheme="minorHAnsi"/>
          <w:spacing w:val="-6"/>
          <w:sz w:val="24"/>
          <w:szCs w:val="24"/>
        </w:rPr>
        <w:t>qui</w:t>
      </w:r>
      <w:r w:rsidRPr="00A576EC">
        <w:rPr>
          <w:rFonts w:asciiTheme="minorHAnsi" w:hAnsiTheme="minorHAnsi" w:cstheme="minorHAnsi"/>
          <w:spacing w:val="-15"/>
          <w:sz w:val="24"/>
          <w:szCs w:val="24"/>
        </w:rPr>
        <w:t xml:space="preserve"> </w:t>
      </w:r>
      <w:r w:rsidRPr="00A576EC">
        <w:rPr>
          <w:rFonts w:asciiTheme="minorHAnsi" w:hAnsiTheme="minorHAnsi" w:cstheme="minorHAnsi"/>
          <w:spacing w:val="-6"/>
          <w:sz w:val="24"/>
          <w:szCs w:val="24"/>
        </w:rPr>
        <w:t>en</w:t>
      </w:r>
      <w:r w:rsidRPr="00A576EC">
        <w:rPr>
          <w:rFonts w:asciiTheme="minorHAnsi" w:hAnsiTheme="minorHAnsi" w:cstheme="minorHAnsi"/>
          <w:spacing w:val="-14"/>
          <w:sz w:val="24"/>
          <w:szCs w:val="24"/>
        </w:rPr>
        <w:t xml:space="preserve"> </w:t>
      </w:r>
      <w:r w:rsidRPr="00A576EC">
        <w:rPr>
          <w:rFonts w:asciiTheme="minorHAnsi" w:hAnsiTheme="minorHAnsi" w:cstheme="minorHAnsi"/>
          <w:spacing w:val="-6"/>
          <w:sz w:val="24"/>
          <w:szCs w:val="24"/>
        </w:rPr>
        <w:t>a</w:t>
      </w:r>
      <w:r w:rsidRPr="00A576EC">
        <w:rPr>
          <w:rFonts w:asciiTheme="minorHAnsi" w:hAnsiTheme="minorHAnsi" w:cstheme="minorHAnsi"/>
          <w:spacing w:val="-14"/>
          <w:sz w:val="24"/>
          <w:szCs w:val="24"/>
        </w:rPr>
        <w:t xml:space="preserve"> </w:t>
      </w:r>
      <w:r w:rsidRPr="00A576EC">
        <w:rPr>
          <w:rFonts w:asciiTheme="minorHAnsi" w:hAnsiTheme="minorHAnsi" w:cstheme="minorHAnsi"/>
          <w:spacing w:val="-6"/>
          <w:sz w:val="24"/>
          <w:szCs w:val="24"/>
        </w:rPr>
        <w:t>besoin</w:t>
      </w:r>
      <w:r w:rsidRPr="00A576EC">
        <w:rPr>
          <w:rFonts w:asciiTheme="minorHAnsi" w:hAnsiTheme="minorHAnsi" w:cstheme="minorHAnsi"/>
          <w:spacing w:val="-16"/>
          <w:sz w:val="24"/>
          <w:szCs w:val="24"/>
        </w:rPr>
        <w:t xml:space="preserve"> </w:t>
      </w:r>
      <w:r w:rsidRPr="00A576EC">
        <w:rPr>
          <w:rFonts w:asciiTheme="minorHAnsi" w:hAnsiTheme="minorHAnsi" w:cstheme="minorHAnsi"/>
          <w:spacing w:val="-6"/>
          <w:sz w:val="24"/>
          <w:szCs w:val="24"/>
        </w:rPr>
        <w:t>et</w:t>
      </w:r>
      <w:r w:rsidRPr="00A576EC">
        <w:rPr>
          <w:rFonts w:asciiTheme="minorHAnsi" w:hAnsiTheme="minorHAnsi" w:cstheme="minorHAnsi"/>
          <w:spacing w:val="-15"/>
          <w:sz w:val="24"/>
          <w:szCs w:val="24"/>
        </w:rPr>
        <w:t xml:space="preserve"> </w:t>
      </w:r>
      <w:r w:rsidRPr="00A576EC">
        <w:rPr>
          <w:rFonts w:asciiTheme="minorHAnsi" w:hAnsiTheme="minorHAnsi" w:cstheme="minorHAnsi"/>
          <w:spacing w:val="-6"/>
          <w:sz w:val="24"/>
          <w:szCs w:val="24"/>
        </w:rPr>
        <w:t>continuer</w:t>
      </w:r>
      <w:r w:rsidRPr="00A576EC">
        <w:rPr>
          <w:rFonts w:asciiTheme="minorHAnsi" w:hAnsiTheme="minorHAnsi" w:cstheme="minorHAnsi"/>
          <w:spacing w:val="-13"/>
          <w:sz w:val="24"/>
          <w:szCs w:val="24"/>
        </w:rPr>
        <w:t xml:space="preserve"> </w:t>
      </w:r>
      <w:r w:rsidRPr="00A576EC">
        <w:rPr>
          <w:rFonts w:asciiTheme="minorHAnsi" w:hAnsiTheme="minorHAnsi" w:cstheme="minorHAnsi"/>
          <w:spacing w:val="-6"/>
          <w:sz w:val="24"/>
          <w:szCs w:val="24"/>
        </w:rPr>
        <w:t>de</w:t>
      </w:r>
      <w:r w:rsidRPr="00A576EC">
        <w:rPr>
          <w:rFonts w:asciiTheme="minorHAnsi" w:hAnsiTheme="minorHAnsi" w:cstheme="minorHAnsi"/>
          <w:spacing w:val="-13"/>
          <w:sz w:val="24"/>
          <w:szCs w:val="24"/>
        </w:rPr>
        <w:t xml:space="preserve"> </w:t>
      </w:r>
      <w:r w:rsidRPr="00A576EC">
        <w:rPr>
          <w:rFonts w:asciiTheme="minorHAnsi" w:hAnsiTheme="minorHAnsi" w:cstheme="minorHAnsi"/>
          <w:spacing w:val="-6"/>
          <w:sz w:val="24"/>
          <w:szCs w:val="24"/>
        </w:rPr>
        <w:t>leur</w:t>
      </w:r>
      <w:r w:rsidRPr="00A576EC">
        <w:rPr>
          <w:rFonts w:asciiTheme="minorHAnsi" w:hAnsiTheme="minorHAnsi" w:cstheme="minorHAnsi"/>
          <w:spacing w:val="-15"/>
          <w:sz w:val="24"/>
          <w:szCs w:val="24"/>
        </w:rPr>
        <w:t xml:space="preserve"> </w:t>
      </w:r>
      <w:r w:rsidRPr="00A576EC">
        <w:rPr>
          <w:rFonts w:asciiTheme="minorHAnsi" w:hAnsiTheme="minorHAnsi" w:cstheme="minorHAnsi"/>
          <w:spacing w:val="-6"/>
          <w:sz w:val="24"/>
          <w:szCs w:val="24"/>
        </w:rPr>
        <w:t>donner</w:t>
      </w:r>
      <w:r w:rsidRPr="00A576EC">
        <w:rPr>
          <w:rFonts w:asciiTheme="minorHAnsi" w:hAnsiTheme="minorHAnsi" w:cstheme="minorHAnsi"/>
          <w:spacing w:val="-13"/>
          <w:sz w:val="24"/>
          <w:szCs w:val="24"/>
        </w:rPr>
        <w:t xml:space="preserve"> </w:t>
      </w:r>
      <w:r w:rsidRPr="00A576EC">
        <w:rPr>
          <w:rFonts w:asciiTheme="minorHAnsi" w:hAnsiTheme="minorHAnsi" w:cstheme="minorHAnsi"/>
          <w:spacing w:val="-6"/>
          <w:sz w:val="24"/>
          <w:szCs w:val="24"/>
        </w:rPr>
        <w:t xml:space="preserve">des </w:t>
      </w:r>
      <w:r w:rsidRPr="00A576EC">
        <w:rPr>
          <w:rFonts w:asciiTheme="minorHAnsi" w:hAnsiTheme="minorHAnsi" w:cstheme="minorHAnsi"/>
          <w:sz w:val="24"/>
          <w:szCs w:val="24"/>
        </w:rPr>
        <w:t>taches</w:t>
      </w:r>
      <w:r w:rsidRPr="00A576EC">
        <w:rPr>
          <w:rFonts w:asciiTheme="minorHAnsi" w:hAnsiTheme="minorHAnsi" w:cstheme="minorHAnsi"/>
          <w:spacing w:val="-2"/>
          <w:sz w:val="24"/>
          <w:szCs w:val="24"/>
        </w:rPr>
        <w:t xml:space="preserve"> </w:t>
      </w:r>
      <w:r w:rsidRPr="00A576EC">
        <w:rPr>
          <w:rFonts w:asciiTheme="minorHAnsi" w:hAnsiTheme="minorHAnsi" w:cstheme="minorHAnsi"/>
          <w:sz w:val="24"/>
          <w:szCs w:val="24"/>
        </w:rPr>
        <w:t>et les</w:t>
      </w:r>
      <w:r w:rsidRPr="00A576EC">
        <w:rPr>
          <w:rFonts w:asciiTheme="minorHAnsi" w:hAnsiTheme="minorHAnsi" w:cstheme="minorHAnsi"/>
          <w:spacing w:val="-3"/>
          <w:sz w:val="24"/>
          <w:szCs w:val="24"/>
        </w:rPr>
        <w:t xml:space="preserve"> </w:t>
      </w:r>
      <w:r w:rsidRPr="00A576EC">
        <w:rPr>
          <w:rFonts w:asciiTheme="minorHAnsi" w:hAnsiTheme="minorHAnsi" w:cstheme="minorHAnsi"/>
          <w:sz w:val="24"/>
          <w:szCs w:val="24"/>
        </w:rPr>
        <w:t>superviser</w:t>
      </w:r>
      <w:r w:rsidRPr="00A576EC">
        <w:rPr>
          <w:rFonts w:asciiTheme="minorHAnsi" w:hAnsiTheme="minorHAnsi" w:cstheme="minorHAnsi"/>
          <w:spacing w:val="-2"/>
          <w:sz w:val="24"/>
          <w:szCs w:val="24"/>
        </w:rPr>
        <w:t xml:space="preserve"> </w:t>
      </w:r>
      <w:r w:rsidRPr="00A576EC">
        <w:rPr>
          <w:rFonts w:asciiTheme="minorHAnsi" w:hAnsiTheme="minorHAnsi" w:cstheme="minorHAnsi"/>
          <w:sz w:val="24"/>
          <w:szCs w:val="24"/>
        </w:rPr>
        <w:t>;</w:t>
      </w:r>
    </w:p>
    <w:p w14:paraId="484D09E3" w14:textId="77777777" w:rsidR="003D5B1E" w:rsidRPr="006A4E67" w:rsidRDefault="00104086">
      <w:pPr>
        <w:pStyle w:val="Paragraphedeliste"/>
        <w:numPr>
          <w:ilvl w:val="0"/>
          <w:numId w:val="4"/>
        </w:numPr>
        <w:tabs>
          <w:tab w:val="left" w:pos="838"/>
        </w:tabs>
        <w:spacing w:before="239"/>
        <w:ind w:left="838" w:hanging="359"/>
        <w:rPr>
          <w:rFonts w:asciiTheme="minorHAnsi" w:hAnsiTheme="minorHAnsi" w:cstheme="minorHAnsi"/>
          <w:sz w:val="24"/>
          <w:szCs w:val="24"/>
        </w:rPr>
      </w:pPr>
      <w:r w:rsidRPr="006A4E67">
        <w:rPr>
          <w:rFonts w:asciiTheme="minorHAnsi" w:hAnsiTheme="minorHAnsi" w:cstheme="minorHAnsi"/>
          <w:w w:val="85"/>
          <w:sz w:val="24"/>
          <w:szCs w:val="24"/>
        </w:rPr>
        <w:t>Former</w:t>
      </w:r>
      <w:r w:rsidRPr="006A4E67">
        <w:rPr>
          <w:rFonts w:asciiTheme="minorHAnsi" w:hAnsiTheme="minorHAnsi" w:cstheme="minorHAnsi"/>
          <w:spacing w:val="1"/>
          <w:sz w:val="24"/>
          <w:szCs w:val="24"/>
        </w:rPr>
        <w:t xml:space="preserve"> </w:t>
      </w:r>
      <w:r w:rsidRPr="006A4E67">
        <w:rPr>
          <w:rFonts w:asciiTheme="minorHAnsi" w:hAnsiTheme="minorHAnsi" w:cstheme="minorHAnsi"/>
          <w:w w:val="85"/>
          <w:sz w:val="24"/>
          <w:szCs w:val="24"/>
        </w:rPr>
        <w:t>les</w:t>
      </w:r>
      <w:r w:rsidRPr="006A4E67">
        <w:rPr>
          <w:rFonts w:asciiTheme="minorHAnsi" w:hAnsiTheme="minorHAnsi" w:cstheme="minorHAnsi"/>
          <w:sz w:val="24"/>
          <w:szCs w:val="24"/>
        </w:rPr>
        <w:t xml:space="preserve"> </w:t>
      </w:r>
      <w:r w:rsidRPr="006A4E67">
        <w:rPr>
          <w:rFonts w:asciiTheme="minorHAnsi" w:hAnsiTheme="minorHAnsi" w:cstheme="minorHAnsi"/>
          <w:w w:val="85"/>
          <w:sz w:val="24"/>
          <w:szCs w:val="24"/>
        </w:rPr>
        <w:t>demandeurs</w:t>
      </w:r>
      <w:r w:rsidRPr="006A4E67">
        <w:rPr>
          <w:rFonts w:asciiTheme="minorHAnsi" w:hAnsiTheme="minorHAnsi" w:cstheme="minorHAnsi"/>
          <w:sz w:val="24"/>
          <w:szCs w:val="24"/>
        </w:rPr>
        <w:t xml:space="preserve"> </w:t>
      </w:r>
      <w:r w:rsidRPr="006A4E67">
        <w:rPr>
          <w:rFonts w:asciiTheme="minorHAnsi" w:hAnsiTheme="minorHAnsi" w:cstheme="minorHAnsi"/>
          <w:w w:val="85"/>
          <w:sz w:val="24"/>
          <w:szCs w:val="24"/>
        </w:rPr>
        <w:t>d’emploi</w:t>
      </w:r>
      <w:r w:rsidRPr="006A4E67">
        <w:rPr>
          <w:rFonts w:asciiTheme="minorHAnsi" w:hAnsiTheme="minorHAnsi" w:cstheme="minorHAnsi"/>
          <w:spacing w:val="1"/>
          <w:sz w:val="24"/>
          <w:szCs w:val="24"/>
        </w:rPr>
        <w:t xml:space="preserve"> </w:t>
      </w:r>
      <w:r w:rsidRPr="006A4E67">
        <w:rPr>
          <w:rFonts w:asciiTheme="minorHAnsi" w:hAnsiTheme="minorHAnsi" w:cstheme="minorHAnsi"/>
          <w:spacing w:val="-10"/>
          <w:w w:val="85"/>
          <w:sz w:val="24"/>
          <w:szCs w:val="24"/>
        </w:rPr>
        <w:t>;</w:t>
      </w:r>
    </w:p>
    <w:p w14:paraId="4E811C56" w14:textId="77777777" w:rsidR="003D5B1E" w:rsidRPr="006A4E67" w:rsidRDefault="00104086">
      <w:pPr>
        <w:pStyle w:val="Paragraphedeliste"/>
        <w:numPr>
          <w:ilvl w:val="0"/>
          <w:numId w:val="4"/>
        </w:numPr>
        <w:tabs>
          <w:tab w:val="left" w:pos="838"/>
        </w:tabs>
        <w:spacing w:before="284"/>
        <w:ind w:left="838" w:hanging="359"/>
        <w:rPr>
          <w:rFonts w:asciiTheme="minorHAnsi" w:hAnsiTheme="minorHAnsi" w:cstheme="minorHAnsi"/>
          <w:sz w:val="24"/>
          <w:szCs w:val="24"/>
        </w:rPr>
      </w:pPr>
      <w:r w:rsidRPr="006A4E67">
        <w:rPr>
          <w:rFonts w:asciiTheme="minorHAnsi" w:hAnsiTheme="minorHAnsi" w:cstheme="minorHAnsi"/>
          <w:w w:val="90"/>
          <w:sz w:val="24"/>
          <w:szCs w:val="24"/>
        </w:rPr>
        <w:t>Fournir</w:t>
      </w:r>
      <w:r w:rsidRPr="006A4E67">
        <w:rPr>
          <w:rFonts w:asciiTheme="minorHAnsi" w:hAnsiTheme="minorHAnsi" w:cstheme="minorHAnsi"/>
          <w:spacing w:val="-1"/>
          <w:sz w:val="24"/>
          <w:szCs w:val="24"/>
        </w:rPr>
        <w:t xml:space="preserve"> </w:t>
      </w:r>
      <w:r w:rsidRPr="006A4E67">
        <w:rPr>
          <w:rFonts w:asciiTheme="minorHAnsi" w:hAnsiTheme="minorHAnsi" w:cstheme="minorHAnsi"/>
          <w:w w:val="90"/>
          <w:sz w:val="24"/>
          <w:szCs w:val="24"/>
        </w:rPr>
        <w:t>les</w:t>
      </w:r>
      <w:r w:rsidRPr="006A4E67">
        <w:rPr>
          <w:rFonts w:asciiTheme="minorHAnsi" w:hAnsiTheme="minorHAnsi" w:cstheme="minorHAnsi"/>
          <w:sz w:val="24"/>
          <w:szCs w:val="24"/>
        </w:rPr>
        <w:t xml:space="preserve"> </w:t>
      </w:r>
      <w:r w:rsidRPr="006A4E67">
        <w:rPr>
          <w:rFonts w:asciiTheme="minorHAnsi" w:hAnsiTheme="minorHAnsi" w:cstheme="minorHAnsi"/>
          <w:w w:val="90"/>
          <w:sz w:val="24"/>
          <w:szCs w:val="24"/>
        </w:rPr>
        <w:t>conseils</w:t>
      </w:r>
      <w:r w:rsidRPr="006A4E67">
        <w:rPr>
          <w:rFonts w:asciiTheme="minorHAnsi" w:hAnsiTheme="minorHAnsi" w:cstheme="minorHAnsi"/>
          <w:spacing w:val="16"/>
          <w:sz w:val="24"/>
          <w:szCs w:val="24"/>
        </w:rPr>
        <w:t xml:space="preserve"> </w:t>
      </w:r>
      <w:r w:rsidRPr="006A4E67">
        <w:rPr>
          <w:rFonts w:asciiTheme="minorHAnsi" w:hAnsiTheme="minorHAnsi" w:cstheme="minorHAnsi"/>
          <w:w w:val="90"/>
          <w:sz w:val="24"/>
          <w:szCs w:val="24"/>
        </w:rPr>
        <w:t>en</w:t>
      </w:r>
      <w:r w:rsidRPr="006A4E67">
        <w:rPr>
          <w:rFonts w:asciiTheme="minorHAnsi" w:hAnsiTheme="minorHAnsi" w:cstheme="minorHAnsi"/>
          <w:spacing w:val="13"/>
          <w:sz w:val="24"/>
          <w:szCs w:val="24"/>
        </w:rPr>
        <w:t xml:space="preserve"> </w:t>
      </w:r>
      <w:r w:rsidRPr="006A4E67">
        <w:rPr>
          <w:rFonts w:asciiTheme="minorHAnsi" w:hAnsiTheme="minorHAnsi" w:cstheme="minorHAnsi"/>
          <w:w w:val="90"/>
          <w:sz w:val="24"/>
          <w:szCs w:val="24"/>
        </w:rPr>
        <w:t>matière</w:t>
      </w:r>
      <w:r w:rsidRPr="006A4E67">
        <w:rPr>
          <w:rFonts w:asciiTheme="minorHAnsi" w:hAnsiTheme="minorHAnsi" w:cstheme="minorHAnsi"/>
          <w:spacing w:val="18"/>
          <w:sz w:val="24"/>
          <w:szCs w:val="24"/>
        </w:rPr>
        <w:t xml:space="preserve"> </w:t>
      </w:r>
      <w:r w:rsidRPr="006A4E67">
        <w:rPr>
          <w:rFonts w:asciiTheme="minorHAnsi" w:hAnsiTheme="minorHAnsi" w:cstheme="minorHAnsi"/>
          <w:w w:val="90"/>
          <w:sz w:val="24"/>
          <w:szCs w:val="24"/>
        </w:rPr>
        <w:t>du</w:t>
      </w:r>
      <w:r w:rsidRPr="006A4E67">
        <w:rPr>
          <w:rFonts w:asciiTheme="minorHAnsi" w:hAnsiTheme="minorHAnsi" w:cstheme="minorHAnsi"/>
          <w:spacing w:val="18"/>
          <w:sz w:val="24"/>
          <w:szCs w:val="24"/>
        </w:rPr>
        <w:t xml:space="preserve"> </w:t>
      </w:r>
      <w:r w:rsidRPr="006A4E67">
        <w:rPr>
          <w:rFonts w:asciiTheme="minorHAnsi" w:hAnsiTheme="minorHAnsi" w:cstheme="minorHAnsi"/>
          <w:spacing w:val="-2"/>
          <w:w w:val="90"/>
          <w:sz w:val="24"/>
          <w:szCs w:val="24"/>
        </w:rPr>
        <w:t>travail.</w:t>
      </w:r>
    </w:p>
    <w:p w14:paraId="4A28E509" w14:textId="77777777" w:rsidR="003D5B1E" w:rsidRPr="006A4E67" w:rsidRDefault="00104086">
      <w:pPr>
        <w:pStyle w:val="Paragraphedeliste"/>
        <w:numPr>
          <w:ilvl w:val="0"/>
          <w:numId w:val="4"/>
        </w:numPr>
        <w:tabs>
          <w:tab w:val="left" w:pos="838"/>
        </w:tabs>
        <w:spacing w:before="285"/>
        <w:ind w:left="838" w:hanging="359"/>
        <w:rPr>
          <w:rFonts w:asciiTheme="minorHAnsi" w:hAnsiTheme="minorHAnsi" w:cstheme="minorHAnsi"/>
          <w:sz w:val="24"/>
          <w:szCs w:val="24"/>
        </w:rPr>
      </w:pPr>
      <w:r w:rsidRPr="006A4E67">
        <w:rPr>
          <w:rFonts w:asciiTheme="minorHAnsi" w:hAnsiTheme="minorHAnsi" w:cstheme="minorHAnsi"/>
          <w:w w:val="80"/>
          <w:sz w:val="24"/>
          <w:szCs w:val="24"/>
        </w:rPr>
        <w:t>Donner</w:t>
      </w:r>
      <w:r w:rsidRPr="006A4E67">
        <w:rPr>
          <w:rFonts w:asciiTheme="minorHAnsi" w:hAnsiTheme="minorHAnsi" w:cstheme="minorHAnsi"/>
          <w:spacing w:val="29"/>
          <w:sz w:val="24"/>
          <w:szCs w:val="24"/>
        </w:rPr>
        <w:t xml:space="preserve"> </w:t>
      </w:r>
      <w:r w:rsidRPr="006A4E67">
        <w:rPr>
          <w:rFonts w:asciiTheme="minorHAnsi" w:hAnsiTheme="minorHAnsi" w:cstheme="minorHAnsi"/>
          <w:w w:val="80"/>
          <w:sz w:val="24"/>
          <w:szCs w:val="24"/>
        </w:rPr>
        <w:t>les</w:t>
      </w:r>
      <w:r w:rsidRPr="006A4E67">
        <w:rPr>
          <w:rFonts w:asciiTheme="minorHAnsi" w:hAnsiTheme="minorHAnsi" w:cstheme="minorHAnsi"/>
          <w:spacing w:val="29"/>
          <w:sz w:val="24"/>
          <w:szCs w:val="24"/>
        </w:rPr>
        <w:t xml:space="preserve"> </w:t>
      </w:r>
      <w:r w:rsidRPr="006A4E67">
        <w:rPr>
          <w:rFonts w:asciiTheme="minorHAnsi" w:hAnsiTheme="minorHAnsi" w:cstheme="minorHAnsi"/>
          <w:w w:val="80"/>
          <w:sz w:val="24"/>
          <w:szCs w:val="24"/>
        </w:rPr>
        <w:t>rapports</w:t>
      </w:r>
      <w:r w:rsidRPr="006A4E67">
        <w:rPr>
          <w:rFonts w:asciiTheme="minorHAnsi" w:hAnsiTheme="minorHAnsi" w:cstheme="minorHAnsi"/>
          <w:spacing w:val="29"/>
          <w:sz w:val="24"/>
          <w:szCs w:val="24"/>
        </w:rPr>
        <w:t xml:space="preserve"> </w:t>
      </w:r>
      <w:r w:rsidRPr="006A4E67">
        <w:rPr>
          <w:rFonts w:asciiTheme="minorHAnsi" w:hAnsiTheme="minorHAnsi" w:cstheme="minorHAnsi"/>
          <w:w w:val="80"/>
          <w:sz w:val="24"/>
          <w:szCs w:val="24"/>
        </w:rPr>
        <w:t>au</w:t>
      </w:r>
      <w:r w:rsidRPr="006A4E67">
        <w:rPr>
          <w:rFonts w:asciiTheme="minorHAnsi" w:hAnsiTheme="minorHAnsi" w:cstheme="minorHAnsi"/>
          <w:spacing w:val="30"/>
          <w:sz w:val="24"/>
          <w:szCs w:val="24"/>
        </w:rPr>
        <w:t xml:space="preserve"> </w:t>
      </w:r>
      <w:proofErr w:type="gramStart"/>
      <w:r w:rsidRPr="006A4E67">
        <w:rPr>
          <w:rFonts w:asciiTheme="minorHAnsi" w:hAnsiTheme="minorHAnsi" w:cstheme="minorHAnsi"/>
          <w:w w:val="80"/>
          <w:sz w:val="24"/>
          <w:szCs w:val="24"/>
        </w:rPr>
        <w:t>Ministère</w:t>
      </w:r>
      <w:r w:rsidRPr="006A4E67">
        <w:rPr>
          <w:rFonts w:asciiTheme="minorHAnsi" w:hAnsiTheme="minorHAnsi" w:cstheme="minorHAnsi"/>
          <w:spacing w:val="33"/>
          <w:sz w:val="24"/>
          <w:szCs w:val="24"/>
        </w:rPr>
        <w:t xml:space="preserve"> </w:t>
      </w:r>
      <w:r w:rsidRPr="006A4E67">
        <w:rPr>
          <w:rFonts w:asciiTheme="minorHAnsi" w:hAnsiTheme="minorHAnsi" w:cstheme="minorHAnsi"/>
          <w:w w:val="80"/>
          <w:sz w:val="24"/>
          <w:szCs w:val="24"/>
        </w:rPr>
        <w:t>de</w:t>
      </w:r>
      <w:r w:rsidRPr="006A4E67">
        <w:rPr>
          <w:rFonts w:asciiTheme="minorHAnsi" w:hAnsiTheme="minorHAnsi" w:cstheme="minorHAnsi"/>
          <w:spacing w:val="32"/>
          <w:sz w:val="24"/>
          <w:szCs w:val="24"/>
        </w:rPr>
        <w:t xml:space="preserve"> </w:t>
      </w:r>
      <w:r w:rsidRPr="006A4E67">
        <w:rPr>
          <w:rFonts w:asciiTheme="minorHAnsi" w:hAnsiTheme="minorHAnsi" w:cstheme="minorHAnsi"/>
          <w:w w:val="80"/>
          <w:sz w:val="24"/>
          <w:szCs w:val="24"/>
        </w:rPr>
        <w:t>la</w:t>
      </w:r>
      <w:r w:rsidRPr="006A4E67">
        <w:rPr>
          <w:rFonts w:asciiTheme="minorHAnsi" w:hAnsiTheme="minorHAnsi" w:cstheme="minorHAnsi"/>
          <w:spacing w:val="30"/>
          <w:sz w:val="24"/>
          <w:szCs w:val="24"/>
        </w:rPr>
        <w:t xml:space="preserve"> </w:t>
      </w:r>
      <w:r w:rsidRPr="006A4E67">
        <w:rPr>
          <w:rFonts w:asciiTheme="minorHAnsi" w:hAnsiTheme="minorHAnsi" w:cstheme="minorHAnsi"/>
          <w:w w:val="80"/>
          <w:sz w:val="24"/>
          <w:szCs w:val="24"/>
        </w:rPr>
        <w:t>fonction</w:t>
      </w:r>
      <w:proofErr w:type="gramEnd"/>
      <w:r w:rsidRPr="006A4E67">
        <w:rPr>
          <w:rFonts w:asciiTheme="minorHAnsi" w:hAnsiTheme="minorHAnsi" w:cstheme="minorHAnsi"/>
          <w:spacing w:val="30"/>
          <w:sz w:val="24"/>
          <w:szCs w:val="24"/>
        </w:rPr>
        <w:t xml:space="preserve"> </w:t>
      </w:r>
      <w:r w:rsidRPr="006A4E67">
        <w:rPr>
          <w:rFonts w:asciiTheme="minorHAnsi" w:hAnsiTheme="minorHAnsi" w:cstheme="minorHAnsi"/>
          <w:w w:val="80"/>
          <w:sz w:val="24"/>
          <w:szCs w:val="24"/>
        </w:rPr>
        <w:t>Publique,</w:t>
      </w:r>
      <w:r w:rsidRPr="006A4E67">
        <w:rPr>
          <w:rFonts w:asciiTheme="minorHAnsi" w:hAnsiTheme="minorHAnsi" w:cstheme="minorHAnsi"/>
          <w:spacing w:val="31"/>
          <w:sz w:val="24"/>
          <w:szCs w:val="24"/>
        </w:rPr>
        <w:t xml:space="preserve"> </w:t>
      </w:r>
      <w:r w:rsidRPr="006A4E67">
        <w:rPr>
          <w:rFonts w:asciiTheme="minorHAnsi" w:hAnsiTheme="minorHAnsi" w:cstheme="minorHAnsi"/>
          <w:w w:val="80"/>
          <w:sz w:val="24"/>
          <w:szCs w:val="24"/>
        </w:rPr>
        <w:t>du</w:t>
      </w:r>
      <w:r w:rsidRPr="006A4E67">
        <w:rPr>
          <w:rFonts w:asciiTheme="minorHAnsi" w:hAnsiTheme="minorHAnsi" w:cstheme="minorHAnsi"/>
          <w:spacing w:val="31"/>
          <w:sz w:val="24"/>
          <w:szCs w:val="24"/>
        </w:rPr>
        <w:t xml:space="preserve"> </w:t>
      </w:r>
      <w:r w:rsidRPr="006A4E67">
        <w:rPr>
          <w:rFonts w:asciiTheme="minorHAnsi" w:hAnsiTheme="minorHAnsi" w:cstheme="minorHAnsi"/>
          <w:w w:val="80"/>
          <w:sz w:val="24"/>
          <w:szCs w:val="24"/>
        </w:rPr>
        <w:t>Travail</w:t>
      </w:r>
      <w:r w:rsidRPr="006A4E67">
        <w:rPr>
          <w:rFonts w:asciiTheme="minorHAnsi" w:hAnsiTheme="minorHAnsi" w:cstheme="minorHAnsi"/>
          <w:spacing w:val="30"/>
          <w:sz w:val="24"/>
          <w:szCs w:val="24"/>
        </w:rPr>
        <w:t xml:space="preserve"> </w:t>
      </w:r>
      <w:r w:rsidRPr="006A4E67">
        <w:rPr>
          <w:rFonts w:asciiTheme="minorHAnsi" w:hAnsiTheme="minorHAnsi" w:cstheme="minorHAnsi"/>
          <w:w w:val="80"/>
          <w:sz w:val="24"/>
          <w:szCs w:val="24"/>
        </w:rPr>
        <w:t>et</w:t>
      </w:r>
      <w:r w:rsidRPr="006A4E67">
        <w:rPr>
          <w:rFonts w:asciiTheme="minorHAnsi" w:hAnsiTheme="minorHAnsi" w:cstheme="minorHAnsi"/>
          <w:spacing w:val="29"/>
          <w:sz w:val="24"/>
          <w:szCs w:val="24"/>
        </w:rPr>
        <w:t xml:space="preserve"> </w:t>
      </w:r>
      <w:r w:rsidRPr="006A4E67">
        <w:rPr>
          <w:rFonts w:asciiTheme="minorHAnsi" w:hAnsiTheme="minorHAnsi" w:cstheme="minorHAnsi"/>
          <w:w w:val="80"/>
          <w:sz w:val="24"/>
          <w:szCs w:val="24"/>
        </w:rPr>
        <w:t>de</w:t>
      </w:r>
      <w:r w:rsidRPr="006A4E67">
        <w:rPr>
          <w:rFonts w:asciiTheme="minorHAnsi" w:hAnsiTheme="minorHAnsi" w:cstheme="minorHAnsi"/>
          <w:spacing w:val="30"/>
          <w:sz w:val="24"/>
          <w:szCs w:val="24"/>
        </w:rPr>
        <w:t xml:space="preserve"> </w:t>
      </w:r>
      <w:r w:rsidRPr="006A4E67">
        <w:rPr>
          <w:rFonts w:asciiTheme="minorHAnsi" w:hAnsiTheme="minorHAnsi" w:cstheme="minorHAnsi"/>
          <w:spacing w:val="-2"/>
          <w:w w:val="80"/>
          <w:sz w:val="24"/>
          <w:szCs w:val="24"/>
        </w:rPr>
        <w:t>l’emploi</w:t>
      </w:r>
    </w:p>
    <w:p w14:paraId="1DE76349" w14:textId="77777777" w:rsidR="003D5B1E" w:rsidRPr="006A4E67" w:rsidRDefault="00104086">
      <w:pPr>
        <w:pStyle w:val="Corpsdetexte"/>
        <w:spacing w:before="42"/>
        <w:ind w:left="839"/>
        <w:rPr>
          <w:rFonts w:asciiTheme="minorHAnsi" w:hAnsiTheme="minorHAnsi" w:cstheme="minorHAnsi"/>
        </w:rPr>
      </w:pPr>
      <w:proofErr w:type="gramStart"/>
      <w:r w:rsidRPr="006A4E67">
        <w:rPr>
          <w:rFonts w:asciiTheme="minorHAnsi" w:hAnsiTheme="minorHAnsi" w:cstheme="minorHAnsi"/>
          <w:w w:val="70"/>
        </w:rPr>
        <w:t>conformément</w:t>
      </w:r>
      <w:proofErr w:type="gramEnd"/>
      <w:r w:rsidRPr="006A4E67">
        <w:rPr>
          <w:rFonts w:asciiTheme="minorHAnsi" w:hAnsiTheme="minorHAnsi" w:cstheme="minorHAnsi"/>
          <w:spacing w:val="18"/>
        </w:rPr>
        <w:t xml:space="preserve"> </w:t>
      </w:r>
      <w:r w:rsidRPr="006A4E67">
        <w:rPr>
          <w:rFonts w:asciiTheme="minorHAnsi" w:hAnsiTheme="minorHAnsi" w:cstheme="minorHAnsi"/>
          <w:w w:val="70"/>
        </w:rPr>
        <w:t>aux</w:t>
      </w:r>
      <w:r w:rsidRPr="006A4E67">
        <w:rPr>
          <w:rFonts w:asciiTheme="minorHAnsi" w:hAnsiTheme="minorHAnsi" w:cstheme="minorHAnsi"/>
          <w:spacing w:val="19"/>
        </w:rPr>
        <w:t xml:space="preserve"> </w:t>
      </w:r>
      <w:r w:rsidRPr="006A4E67">
        <w:rPr>
          <w:rFonts w:asciiTheme="minorHAnsi" w:hAnsiTheme="minorHAnsi" w:cstheme="minorHAnsi"/>
          <w:w w:val="70"/>
        </w:rPr>
        <w:t>demandes</w:t>
      </w:r>
      <w:r w:rsidRPr="006A4E67">
        <w:rPr>
          <w:rFonts w:asciiTheme="minorHAnsi" w:hAnsiTheme="minorHAnsi" w:cstheme="minorHAnsi"/>
          <w:spacing w:val="20"/>
        </w:rPr>
        <w:t xml:space="preserve"> </w:t>
      </w:r>
      <w:r w:rsidRPr="006A4E67">
        <w:rPr>
          <w:rFonts w:asciiTheme="minorHAnsi" w:hAnsiTheme="minorHAnsi" w:cstheme="minorHAnsi"/>
          <w:w w:val="70"/>
        </w:rPr>
        <w:t>de</w:t>
      </w:r>
      <w:r w:rsidRPr="006A4E67">
        <w:rPr>
          <w:rFonts w:asciiTheme="minorHAnsi" w:hAnsiTheme="minorHAnsi" w:cstheme="minorHAnsi"/>
          <w:spacing w:val="18"/>
        </w:rPr>
        <w:t xml:space="preserve"> </w:t>
      </w:r>
      <w:r w:rsidRPr="006A4E67">
        <w:rPr>
          <w:rFonts w:asciiTheme="minorHAnsi" w:hAnsiTheme="minorHAnsi" w:cstheme="minorHAnsi"/>
          <w:w w:val="70"/>
        </w:rPr>
        <w:t>ce</w:t>
      </w:r>
      <w:r w:rsidRPr="006A4E67">
        <w:rPr>
          <w:rFonts w:asciiTheme="minorHAnsi" w:hAnsiTheme="minorHAnsi" w:cstheme="minorHAnsi"/>
          <w:spacing w:val="23"/>
        </w:rPr>
        <w:t xml:space="preserve"> </w:t>
      </w:r>
      <w:r w:rsidRPr="006A4E67">
        <w:rPr>
          <w:rFonts w:asciiTheme="minorHAnsi" w:hAnsiTheme="minorHAnsi" w:cstheme="minorHAnsi"/>
          <w:spacing w:val="-2"/>
          <w:w w:val="70"/>
        </w:rPr>
        <w:t>dernier.</w:t>
      </w:r>
    </w:p>
    <w:p w14:paraId="50D8B944" w14:textId="77777777" w:rsidR="003D5B1E" w:rsidRPr="00A576EC" w:rsidRDefault="003D5B1E">
      <w:pPr>
        <w:rPr>
          <w:rFonts w:asciiTheme="minorHAnsi" w:hAnsiTheme="minorHAnsi" w:cstheme="minorHAnsi"/>
          <w:sz w:val="24"/>
          <w:szCs w:val="24"/>
        </w:rPr>
      </w:pPr>
    </w:p>
    <w:p w14:paraId="60B49DEA" w14:textId="77777777" w:rsidR="003D5B1E" w:rsidRPr="00A576EC" w:rsidRDefault="00104086">
      <w:pPr>
        <w:pStyle w:val="Titre2"/>
        <w:numPr>
          <w:ilvl w:val="0"/>
          <w:numId w:val="2"/>
        </w:numPr>
        <w:tabs>
          <w:tab w:val="left" w:pos="4428"/>
        </w:tabs>
        <w:spacing w:before="85"/>
        <w:ind w:left="4428" w:hanging="1080"/>
        <w:jc w:val="left"/>
        <w:rPr>
          <w:rFonts w:asciiTheme="minorHAnsi" w:hAnsiTheme="minorHAnsi" w:cstheme="minorHAnsi"/>
        </w:rPr>
      </w:pPr>
      <w:bookmarkStart w:id="5" w:name="_TOC_250001"/>
      <w:r w:rsidRPr="00A576EC">
        <w:rPr>
          <w:rFonts w:asciiTheme="minorHAnsi" w:hAnsiTheme="minorHAnsi" w:cstheme="minorHAnsi"/>
          <w:w w:val="85"/>
        </w:rPr>
        <w:t>Equipe</w:t>
      </w:r>
      <w:r w:rsidRPr="00A576EC">
        <w:rPr>
          <w:rFonts w:asciiTheme="minorHAnsi" w:hAnsiTheme="minorHAnsi" w:cstheme="minorHAnsi"/>
          <w:spacing w:val="5"/>
        </w:rPr>
        <w:t xml:space="preserve"> </w:t>
      </w:r>
      <w:r w:rsidRPr="00A576EC">
        <w:rPr>
          <w:rFonts w:asciiTheme="minorHAnsi" w:hAnsiTheme="minorHAnsi" w:cstheme="minorHAnsi"/>
          <w:w w:val="85"/>
        </w:rPr>
        <w:t>de</w:t>
      </w:r>
      <w:r w:rsidRPr="00A576EC">
        <w:rPr>
          <w:rFonts w:asciiTheme="minorHAnsi" w:hAnsiTheme="minorHAnsi" w:cstheme="minorHAnsi"/>
          <w:spacing w:val="5"/>
        </w:rPr>
        <w:t xml:space="preserve"> </w:t>
      </w:r>
      <w:bookmarkEnd w:id="5"/>
      <w:r w:rsidRPr="00A576EC">
        <w:rPr>
          <w:rFonts w:asciiTheme="minorHAnsi" w:hAnsiTheme="minorHAnsi" w:cstheme="minorHAnsi"/>
          <w:spacing w:val="-2"/>
          <w:w w:val="85"/>
        </w:rPr>
        <w:t>Gestion</w:t>
      </w:r>
    </w:p>
    <w:p w14:paraId="0C1B0C80" w14:textId="77777777" w:rsidR="003D5B1E" w:rsidRPr="00A576EC" w:rsidRDefault="00104086">
      <w:pPr>
        <w:pStyle w:val="Corpsdetexte"/>
        <w:spacing w:before="10"/>
        <w:rPr>
          <w:rFonts w:asciiTheme="minorHAnsi" w:hAnsiTheme="minorHAnsi" w:cstheme="minorHAnsi"/>
          <w:b/>
        </w:rPr>
      </w:pPr>
      <w:r w:rsidRPr="00A576EC">
        <w:rPr>
          <w:rFonts w:asciiTheme="minorHAnsi" w:hAnsiTheme="minorHAnsi" w:cstheme="minorHAnsi"/>
          <w:noProof/>
        </w:rPr>
        <mc:AlternateContent>
          <mc:Choice Requires="wps">
            <w:drawing>
              <wp:anchor distT="0" distB="0" distL="0" distR="0" simplePos="0" relativeHeight="251660288" behindDoc="1" locked="0" layoutInCell="1" allowOverlap="1" wp14:anchorId="472CF08D" wp14:editId="22152C0A">
                <wp:simplePos x="0" y="0"/>
                <wp:positionH relativeFrom="page">
                  <wp:posOffset>1060450</wp:posOffset>
                </wp:positionH>
                <wp:positionV relativeFrom="paragraph">
                  <wp:posOffset>160655</wp:posOffset>
                </wp:positionV>
                <wp:extent cx="5438775" cy="45085"/>
                <wp:effectExtent l="0" t="0" r="0" b="0"/>
                <wp:wrapTopAndBottom/>
                <wp:docPr id="9" name="Graphic 9"/>
                <wp:cNvGraphicFramePr/>
                <a:graphic xmlns:a="http://schemas.openxmlformats.org/drawingml/2006/main">
                  <a:graphicData uri="http://schemas.microsoft.com/office/word/2010/wordprocessingShape">
                    <wps:wsp>
                      <wps:cNvSpPr/>
                      <wps:spPr>
                        <a:xfrm>
                          <a:off x="0" y="0"/>
                          <a:ext cx="5438775" cy="45085"/>
                        </a:xfrm>
                        <a:custGeom>
                          <a:avLst/>
                          <a:gdLst/>
                          <a:ahLst/>
                          <a:cxnLst/>
                          <a:rect l="l" t="t" r="r" b="b"/>
                          <a:pathLst>
                            <a:path w="5438775" h="45085">
                              <a:moveTo>
                                <a:pt x="5438775" y="0"/>
                              </a:moveTo>
                              <a:lnTo>
                                <a:pt x="0" y="0"/>
                              </a:lnTo>
                              <a:lnTo>
                                <a:pt x="0" y="45084"/>
                              </a:lnTo>
                              <a:lnTo>
                                <a:pt x="5438775" y="45084"/>
                              </a:lnTo>
                              <a:lnTo>
                                <a:pt x="5438775" y="0"/>
                              </a:lnTo>
                              <a:close/>
                            </a:path>
                          </a:pathLst>
                        </a:custGeom>
                        <a:solidFill>
                          <a:srgbClr val="00AE50"/>
                        </a:solidFill>
                      </wps:spPr>
                      <wps:bodyPr wrap="square" lIns="0" tIns="0" rIns="0" bIns="0" rtlCol="0">
                        <a:noAutofit/>
                      </wps:bodyPr>
                    </wps:wsp>
                  </a:graphicData>
                </a:graphic>
              </wp:anchor>
            </w:drawing>
          </mc:Choice>
          <mc:Fallback>
            <w:pict>
              <v:shape w14:anchorId="35AB9A02" id="Graphic 9" o:spid="_x0000_s1026" style="position:absolute;margin-left:83.5pt;margin-top:12.65pt;width:428.25pt;height:3.55pt;z-index:-251656192;visibility:visible;mso-wrap-style:square;mso-wrap-distance-left:0;mso-wrap-distance-top:0;mso-wrap-distance-right:0;mso-wrap-distance-bottom:0;mso-position-horizontal:absolute;mso-position-horizontal-relative:page;mso-position-vertical:absolute;mso-position-vertical-relative:text;v-text-anchor:top" coordsize="5438775,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" path="m5438775,l,,,45084r5438775,l5438775,xe" fillcolor="#00ae50" stroked="f">
                <v:path arrowok="t"/>
                <w10:wrap type="topAndBottom" anchorx="page"/>
              </v:shape>
            </w:pict>
          </mc:Fallback>
        </mc:AlternateContent>
      </w:r>
    </w:p>
    <w:p w14:paraId="04BB52F6" w14:textId="77777777" w:rsidR="003D5B1E" w:rsidRPr="00A576EC" w:rsidRDefault="003D5B1E">
      <w:pPr>
        <w:pStyle w:val="Corpsdetexte"/>
        <w:spacing w:before="2"/>
        <w:rPr>
          <w:rFonts w:asciiTheme="minorHAnsi" w:hAnsiTheme="minorHAnsi" w:cstheme="minorHAnsi"/>
          <w:b/>
        </w:rPr>
      </w:pPr>
    </w:p>
    <w:p w14:paraId="216A4D48" w14:textId="77777777" w:rsidR="003D5B1E" w:rsidRPr="00A576EC" w:rsidRDefault="00104086">
      <w:pPr>
        <w:pStyle w:val="Corpsdetexte"/>
        <w:spacing w:line="276" w:lineRule="auto"/>
        <w:ind w:left="119" w:right="497"/>
        <w:jc w:val="both"/>
        <w:rPr>
          <w:rFonts w:asciiTheme="minorHAnsi" w:hAnsiTheme="minorHAnsi" w:cstheme="minorHAnsi"/>
        </w:rPr>
      </w:pPr>
      <w:r w:rsidRPr="00A576EC">
        <w:rPr>
          <w:rFonts w:asciiTheme="minorHAnsi" w:hAnsiTheme="minorHAnsi" w:cstheme="minorHAnsi"/>
          <w:w w:val="90"/>
        </w:rPr>
        <w:t xml:space="preserve">La fourniture des services ci-dessus mentionnés, de façon permanente et selon les </w:t>
      </w:r>
      <w:r w:rsidRPr="00A576EC">
        <w:rPr>
          <w:rFonts w:asciiTheme="minorHAnsi" w:hAnsiTheme="minorHAnsi" w:cstheme="minorHAnsi"/>
        </w:rPr>
        <w:t xml:space="preserve">règles de l’art, nécessite la mobilisation d’une équipe adéquate, spécialisée </w:t>
      </w:r>
      <w:r w:rsidRPr="00A576EC">
        <w:rPr>
          <w:rFonts w:asciiTheme="minorHAnsi" w:hAnsiTheme="minorHAnsi" w:cstheme="minorHAnsi"/>
          <w:spacing w:val="-2"/>
        </w:rPr>
        <w:t>dans</w:t>
      </w:r>
      <w:r w:rsidRPr="00A576EC">
        <w:rPr>
          <w:rFonts w:asciiTheme="minorHAnsi" w:hAnsiTheme="minorHAnsi" w:cstheme="minorHAnsi"/>
          <w:spacing w:val="-17"/>
        </w:rPr>
        <w:t xml:space="preserve"> </w:t>
      </w:r>
      <w:r w:rsidRPr="00A576EC">
        <w:rPr>
          <w:rFonts w:asciiTheme="minorHAnsi" w:hAnsiTheme="minorHAnsi" w:cstheme="minorHAnsi"/>
          <w:spacing w:val="-2"/>
        </w:rPr>
        <w:t>l’exécution</w:t>
      </w:r>
      <w:r w:rsidRPr="00A576EC">
        <w:rPr>
          <w:rFonts w:asciiTheme="minorHAnsi" w:hAnsiTheme="minorHAnsi" w:cstheme="minorHAnsi"/>
          <w:spacing w:val="-17"/>
        </w:rPr>
        <w:t xml:space="preserve"> </w:t>
      </w:r>
      <w:r w:rsidRPr="00A576EC">
        <w:rPr>
          <w:rFonts w:asciiTheme="minorHAnsi" w:hAnsiTheme="minorHAnsi" w:cstheme="minorHAnsi"/>
          <w:spacing w:val="-2"/>
        </w:rPr>
        <w:t>de</w:t>
      </w:r>
      <w:r w:rsidRPr="00A576EC">
        <w:rPr>
          <w:rFonts w:asciiTheme="minorHAnsi" w:hAnsiTheme="minorHAnsi" w:cstheme="minorHAnsi"/>
          <w:spacing w:val="-17"/>
        </w:rPr>
        <w:t xml:space="preserve"> </w:t>
      </w:r>
      <w:r w:rsidRPr="00A576EC">
        <w:rPr>
          <w:rFonts w:asciiTheme="minorHAnsi" w:hAnsiTheme="minorHAnsi" w:cstheme="minorHAnsi"/>
          <w:spacing w:val="-2"/>
        </w:rPr>
        <w:t>marchés</w:t>
      </w:r>
      <w:r w:rsidRPr="00A576EC">
        <w:rPr>
          <w:rFonts w:asciiTheme="minorHAnsi" w:hAnsiTheme="minorHAnsi" w:cstheme="minorHAnsi"/>
          <w:spacing w:val="-17"/>
        </w:rPr>
        <w:t xml:space="preserve"> </w:t>
      </w:r>
      <w:r w:rsidRPr="00A576EC">
        <w:rPr>
          <w:rFonts w:asciiTheme="minorHAnsi" w:hAnsiTheme="minorHAnsi" w:cstheme="minorHAnsi"/>
          <w:spacing w:val="-2"/>
        </w:rPr>
        <w:t>similaires,</w:t>
      </w:r>
      <w:r w:rsidRPr="00A576EC">
        <w:rPr>
          <w:rFonts w:asciiTheme="minorHAnsi" w:hAnsiTheme="minorHAnsi" w:cstheme="minorHAnsi"/>
          <w:spacing w:val="-17"/>
        </w:rPr>
        <w:t xml:space="preserve"> </w:t>
      </w:r>
      <w:r w:rsidRPr="00A576EC">
        <w:rPr>
          <w:rFonts w:asciiTheme="minorHAnsi" w:hAnsiTheme="minorHAnsi" w:cstheme="minorHAnsi"/>
          <w:spacing w:val="-2"/>
        </w:rPr>
        <w:t>garantissant</w:t>
      </w:r>
      <w:r w:rsidRPr="00A576EC">
        <w:rPr>
          <w:rFonts w:asciiTheme="minorHAnsi" w:hAnsiTheme="minorHAnsi" w:cstheme="minorHAnsi"/>
          <w:spacing w:val="-17"/>
        </w:rPr>
        <w:t xml:space="preserve"> </w:t>
      </w:r>
      <w:r w:rsidRPr="00A576EC">
        <w:rPr>
          <w:rFonts w:asciiTheme="minorHAnsi" w:hAnsiTheme="minorHAnsi" w:cstheme="minorHAnsi"/>
          <w:spacing w:val="-2"/>
        </w:rPr>
        <w:t>la</w:t>
      </w:r>
      <w:r w:rsidRPr="00A576EC">
        <w:rPr>
          <w:rFonts w:asciiTheme="minorHAnsi" w:hAnsiTheme="minorHAnsi" w:cstheme="minorHAnsi"/>
          <w:spacing w:val="-19"/>
        </w:rPr>
        <w:t xml:space="preserve"> </w:t>
      </w:r>
      <w:r w:rsidRPr="00A576EC">
        <w:rPr>
          <w:rFonts w:asciiTheme="minorHAnsi" w:hAnsiTheme="minorHAnsi" w:cstheme="minorHAnsi"/>
          <w:spacing w:val="-2"/>
        </w:rPr>
        <w:t>rigueur,</w:t>
      </w:r>
      <w:r w:rsidRPr="00A576EC">
        <w:rPr>
          <w:rFonts w:asciiTheme="minorHAnsi" w:hAnsiTheme="minorHAnsi" w:cstheme="minorHAnsi"/>
          <w:spacing w:val="-17"/>
        </w:rPr>
        <w:t xml:space="preserve"> </w:t>
      </w:r>
      <w:r w:rsidRPr="00A576EC">
        <w:rPr>
          <w:rFonts w:asciiTheme="minorHAnsi" w:hAnsiTheme="minorHAnsi" w:cstheme="minorHAnsi"/>
          <w:spacing w:val="-2"/>
        </w:rPr>
        <w:t>la</w:t>
      </w:r>
      <w:r w:rsidRPr="00A576EC">
        <w:rPr>
          <w:rFonts w:asciiTheme="minorHAnsi" w:hAnsiTheme="minorHAnsi" w:cstheme="minorHAnsi"/>
          <w:spacing w:val="-9"/>
        </w:rPr>
        <w:t xml:space="preserve"> </w:t>
      </w:r>
      <w:r w:rsidRPr="00A576EC">
        <w:rPr>
          <w:rFonts w:asciiTheme="minorHAnsi" w:hAnsiTheme="minorHAnsi" w:cstheme="minorHAnsi"/>
          <w:spacing w:val="-2"/>
        </w:rPr>
        <w:t>rapidité</w:t>
      </w:r>
      <w:r w:rsidRPr="00A576EC">
        <w:rPr>
          <w:rFonts w:asciiTheme="minorHAnsi" w:hAnsiTheme="minorHAnsi" w:cstheme="minorHAnsi"/>
          <w:spacing w:val="-14"/>
        </w:rPr>
        <w:t xml:space="preserve"> </w:t>
      </w:r>
      <w:r w:rsidRPr="00A576EC">
        <w:rPr>
          <w:rFonts w:asciiTheme="minorHAnsi" w:hAnsiTheme="minorHAnsi" w:cstheme="minorHAnsi"/>
          <w:spacing w:val="-2"/>
        </w:rPr>
        <w:t>et</w:t>
      </w:r>
      <w:r w:rsidRPr="00A576EC">
        <w:rPr>
          <w:rFonts w:asciiTheme="minorHAnsi" w:hAnsiTheme="minorHAnsi" w:cstheme="minorHAnsi"/>
          <w:spacing w:val="-14"/>
        </w:rPr>
        <w:t xml:space="preserve"> </w:t>
      </w:r>
      <w:r w:rsidRPr="00A576EC">
        <w:rPr>
          <w:rFonts w:asciiTheme="minorHAnsi" w:hAnsiTheme="minorHAnsi" w:cstheme="minorHAnsi"/>
          <w:spacing w:val="-2"/>
        </w:rPr>
        <w:t xml:space="preserve">la </w:t>
      </w:r>
      <w:r w:rsidRPr="00A576EC">
        <w:rPr>
          <w:rFonts w:asciiTheme="minorHAnsi" w:hAnsiTheme="minorHAnsi" w:cstheme="minorHAnsi"/>
        </w:rPr>
        <w:t xml:space="preserve">qualité du service. Le tableau ci-dessous </w:t>
      </w:r>
      <w:r w:rsidRPr="00A576EC">
        <w:rPr>
          <w:rFonts w:asciiTheme="minorHAnsi" w:hAnsiTheme="minorHAnsi" w:cstheme="minorHAnsi"/>
        </w:rPr>
        <w:lastRenderedPageBreak/>
        <w:t>présente en bref l’équipe qui assurera</w:t>
      </w:r>
      <w:r w:rsidRPr="00A576EC">
        <w:rPr>
          <w:rFonts w:asciiTheme="minorHAnsi" w:hAnsiTheme="minorHAnsi" w:cstheme="minorHAnsi"/>
          <w:spacing w:val="-4"/>
        </w:rPr>
        <w:t xml:space="preserve"> </w:t>
      </w:r>
      <w:r w:rsidRPr="00A576EC">
        <w:rPr>
          <w:rFonts w:asciiTheme="minorHAnsi" w:hAnsiTheme="minorHAnsi" w:cstheme="minorHAnsi"/>
        </w:rPr>
        <w:t>la</w:t>
      </w:r>
      <w:r w:rsidRPr="00A576EC">
        <w:rPr>
          <w:rFonts w:asciiTheme="minorHAnsi" w:hAnsiTheme="minorHAnsi" w:cstheme="minorHAnsi"/>
          <w:spacing w:val="-5"/>
        </w:rPr>
        <w:t xml:space="preserve"> </w:t>
      </w:r>
      <w:r w:rsidRPr="00A576EC">
        <w:rPr>
          <w:rFonts w:asciiTheme="minorHAnsi" w:hAnsiTheme="minorHAnsi" w:cstheme="minorHAnsi"/>
        </w:rPr>
        <w:t>coordination</w:t>
      </w:r>
      <w:r w:rsidRPr="00A576EC">
        <w:rPr>
          <w:rFonts w:asciiTheme="minorHAnsi" w:hAnsiTheme="minorHAnsi" w:cstheme="minorHAnsi"/>
          <w:spacing w:val="-9"/>
        </w:rPr>
        <w:t xml:space="preserve"> </w:t>
      </w:r>
      <w:r w:rsidRPr="00A576EC">
        <w:rPr>
          <w:rFonts w:asciiTheme="minorHAnsi" w:hAnsiTheme="minorHAnsi" w:cstheme="minorHAnsi"/>
        </w:rPr>
        <w:t>de</w:t>
      </w:r>
      <w:r w:rsidRPr="00A576EC">
        <w:rPr>
          <w:rFonts w:asciiTheme="minorHAnsi" w:hAnsiTheme="minorHAnsi" w:cstheme="minorHAnsi"/>
          <w:spacing w:val="-4"/>
        </w:rPr>
        <w:t xml:space="preserve"> </w:t>
      </w:r>
      <w:r w:rsidRPr="00A576EC">
        <w:rPr>
          <w:rFonts w:asciiTheme="minorHAnsi" w:hAnsiTheme="minorHAnsi" w:cstheme="minorHAnsi"/>
        </w:rPr>
        <w:t>l’exécution</w:t>
      </w:r>
      <w:r w:rsidRPr="00A576EC">
        <w:rPr>
          <w:rFonts w:asciiTheme="minorHAnsi" w:hAnsiTheme="minorHAnsi" w:cstheme="minorHAnsi"/>
          <w:spacing w:val="-9"/>
        </w:rPr>
        <w:t xml:space="preserve"> </w:t>
      </w:r>
      <w:r w:rsidRPr="00A576EC">
        <w:rPr>
          <w:rFonts w:asciiTheme="minorHAnsi" w:hAnsiTheme="minorHAnsi" w:cstheme="minorHAnsi"/>
        </w:rPr>
        <w:t>des</w:t>
      </w:r>
      <w:r w:rsidRPr="00A576EC">
        <w:rPr>
          <w:rFonts w:asciiTheme="minorHAnsi" w:hAnsiTheme="minorHAnsi" w:cstheme="minorHAnsi"/>
          <w:spacing w:val="-32"/>
        </w:rPr>
        <w:t xml:space="preserve"> </w:t>
      </w:r>
      <w:r w:rsidRPr="00A576EC">
        <w:rPr>
          <w:rFonts w:asciiTheme="minorHAnsi" w:hAnsiTheme="minorHAnsi" w:cstheme="minorHAnsi"/>
        </w:rPr>
        <w:t>marchés et contrats.</w:t>
      </w:r>
    </w:p>
    <w:p w14:paraId="0623998D" w14:textId="77777777" w:rsidR="003D5B1E" w:rsidRPr="00A576EC" w:rsidRDefault="003D5B1E">
      <w:pPr>
        <w:pStyle w:val="Corpsdetexte"/>
        <w:spacing w:before="47"/>
        <w:rPr>
          <w:rFonts w:asciiTheme="minorHAnsi" w:hAnsiTheme="minorHAnsi" w:cstheme="minorHAnsi"/>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152"/>
        <w:gridCol w:w="4813"/>
        <w:gridCol w:w="1704"/>
      </w:tblGrid>
      <w:tr w:rsidR="003D5B1E" w:rsidRPr="00A576EC" w14:paraId="4E0B60E8" w14:textId="77777777">
        <w:trPr>
          <w:trHeight w:val="576"/>
        </w:trPr>
        <w:tc>
          <w:tcPr>
            <w:tcW w:w="3152" w:type="dxa"/>
            <w:shd w:val="clear" w:color="auto" w:fill="FFC000"/>
          </w:tcPr>
          <w:p w14:paraId="1EC67A43" w14:textId="77777777" w:rsidR="003D5B1E" w:rsidRPr="00A576EC" w:rsidRDefault="00104086">
            <w:pPr>
              <w:pStyle w:val="TableParagraph"/>
              <w:ind w:left="573"/>
              <w:rPr>
                <w:rFonts w:asciiTheme="minorHAnsi" w:hAnsiTheme="minorHAnsi" w:cstheme="minorHAnsi"/>
                <w:b/>
                <w:sz w:val="24"/>
                <w:szCs w:val="24"/>
              </w:rPr>
            </w:pPr>
            <w:r w:rsidRPr="00A576EC">
              <w:rPr>
                <w:rFonts w:asciiTheme="minorHAnsi" w:hAnsiTheme="minorHAnsi" w:cstheme="minorHAnsi"/>
                <w:b/>
                <w:spacing w:val="-8"/>
                <w:sz w:val="24"/>
                <w:szCs w:val="24"/>
              </w:rPr>
              <w:t>Prénom</w:t>
            </w:r>
            <w:r w:rsidRPr="00A576EC">
              <w:rPr>
                <w:rFonts w:asciiTheme="minorHAnsi" w:hAnsiTheme="minorHAnsi" w:cstheme="minorHAnsi"/>
                <w:b/>
                <w:spacing w:val="-11"/>
                <w:sz w:val="24"/>
                <w:szCs w:val="24"/>
              </w:rPr>
              <w:t xml:space="preserve"> </w:t>
            </w:r>
            <w:r w:rsidRPr="00A576EC">
              <w:rPr>
                <w:rFonts w:asciiTheme="minorHAnsi" w:hAnsiTheme="minorHAnsi" w:cstheme="minorHAnsi"/>
                <w:b/>
                <w:spacing w:val="-8"/>
                <w:sz w:val="24"/>
                <w:szCs w:val="24"/>
              </w:rPr>
              <w:t>et</w:t>
            </w:r>
            <w:r w:rsidRPr="00A576EC">
              <w:rPr>
                <w:rFonts w:asciiTheme="minorHAnsi" w:hAnsiTheme="minorHAnsi" w:cstheme="minorHAnsi"/>
                <w:b/>
                <w:spacing w:val="-10"/>
                <w:sz w:val="24"/>
                <w:szCs w:val="24"/>
              </w:rPr>
              <w:t xml:space="preserve"> </w:t>
            </w:r>
            <w:r w:rsidRPr="00A576EC">
              <w:rPr>
                <w:rFonts w:asciiTheme="minorHAnsi" w:hAnsiTheme="minorHAnsi" w:cstheme="minorHAnsi"/>
                <w:b/>
                <w:spacing w:val="-8"/>
                <w:sz w:val="24"/>
                <w:szCs w:val="24"/>
              </w:rPr>
              <w:t>Nom</w:t>
            </w:r>
          </w:p>
        </w:tc>
        <w:tc>
          <w:tcPr>
            <w:tcW w:w="4813" w:type="dxa"/>
            <w:shd w:val="clear" w:color="auto" w:fill="FFC000"/>
          </w:tcPr>
          <w:p w14:paraId="3F4D0D1E" w14:textId="77777777" w:rsidR="003D5B1E" w:rsidRPr="00A576EC" w:rsidRDefault="00104086">
            <w:pPr>
              <w:pStyle w:val="TableParagraph"/>
              <w:ind w:left="11"/>
              <w:jc w:val="center"/>
              <w:rPr>
                <w:rFonts w:asciiTheme="minorHAnsi" w:hAnsiTheme="minorHAnsi" w:cstheme="minorHAnsi"/>
                <w:b/>
                <w:sz w:val="24"/>
                <w:szCs w:val="24"/>
              </w:rPr>
            </w:pPr>
            <w:r w:rsidRPr="00A576EC">
              <w:rPr>
                <w:rFonts w:asciiTheme="minorHAnsi" w:hAnsiTheme="minorHAnsi" w:cstheme="minorHAnsi"/>
                <w:b/>
                <w:spacing w:val="-2"/>
                <w:sz w:val="24"/>
                <w:szCs w:val="24"/>
              </w:rPr>
              <w:t>Fonction</w:t>
            </w:r>
          </w:p>
        </w:tc>
        <w:tc>
          <w:tcPr>
            <w:tcW w:w="1704" w:type="dxa"/>
            <w:shd w:val="clear" w:color="auto" w:fill="FFC000"/>
          </w:tcPr>
          <w:p w14:paraId="09FD1B42" w14:textId="77777777" w:rsidR="003D5B1E" w:rsidRPr="00A576EC" w:rsidRDefault="00104086">
            <w:pPr>
              <w:pStyle w:val="TableParagraph"/>
              <w:ind w:left="9" w:right="2"/>
              <w:jc w:val="center"/>
              <w:rPr>
                <w:rFonts w:asciiTheme="minorHAnsi" w:hAnsiTheme="minorHAnsi" w:cstheme="minorHAnsi"/>
                <w:b/>
                <w:sz w:val="24"/>
                <w:szCs w:val="24"/>
              </w:rPr>
            </w:pPr>
            <w:r w:rsidRPr="00A576EC">
              <w:rPr>
                <w:rFonts w:asciiTheme="minorHAnsi" w:hAnsiTheme="minorHAnsi" w:cstheme="minorHAnsi"/>
                <w:b/>
                <w:spacing w:val="-2"/>
                <w:sz w:val="24"/>
                <w:szCs w:val="24"/>
              </w:rPr>
              <w:t>Expérience</w:t>
            </w:r>
          </w:p>
        </w:tc>
      </w:tr>
      <w:tr w:rsidR="003D5B1E" w:rsidRPr="00A576EC" w14:paraId="6BDD5E18" w14:textId="77777777">
        <w:trPr>
          <w:trHeight w:val="575"/>
        </w:trPr>
        <w:tc>
          <w:tcPr>
            <w:tcW w:w="3152" w:type="dxa"/>
          </w:tcPr>
          <w:p w14:paraId="25918B62" w14:textId="77777777" w:rsidR="003D5B1E" w:rsidRPr="00A576EC" w:rsidRDefault="00104086">
            <w:pPr>
              <w:pStyle w:val="TableParagraph"/>
              <w:rPr>
                <w:rFonts w:asciiTheme="minorHAnsi" w:hAnsiTheme="minorHAnsi" w:cstheme="minorHAnsi"/>
                <w:sz w:val="24"/>
                <w:szCs w:val="24"/>
              </w:rPr>
            </w:pPr>
            <w:r w:rsidRPr="00A576EC">
              <w:rPr>
                <w:rFonts w:asciiTheme="minorHAnsi" w:hAnsiTheme="minorHAnsi" w:cstheme="minorHAnsi"/>
                <w:spacing w:val="-6"/>
                <w:sz w:val="24"/>
                <w:szCs w:val="24"/>
              </w:rPr>
              <w:t>Gloria</w:t>
            </w:r>
            <w:r w:rsidRPr="00A576EC">
              <w:rPr>
                <w:rFonts w:asciiTheme="minorHAnsi" w:hAnsiTheme="minorHAnsi" w:cstheme="minorHAnsi"/>
                <w:spacing w:val="-11"/>
                <w:sz w:val="24"/>
                <w:szCs w:val="24"/>
              </w:rPr>
              <w:t xml:space="preserve"> </w:t>
            </w:r>
            <w:r w:rsidRPr="00A576EC">
              <w:rPr>
                <w:rFonts w:asciiTheme="minorHAnsi" w:hAnsiTheme="minorHAnsi" w:cstheme="minorHAnsi"/>
                <w:spacing w:val="-2"/>
                <w:sz w:val="24"/>
                <w:szCs w:val="24"/>
              </w:rPr>
              <w:t>NYAMBOK</w:t>
            </w:r>
          </w:p>
        </w:tc>
        <w:tc>
          <w:tcPr>
            <w:tcW w:w="4813" w:type="dxa"/>
          </w:tcPr>
          <w:p w14:paraId="5B9D060B" w14:textId="77777777" w:rsidR="003D5B1E" w:rsidRPr="00A576EC" w:rsidRDefault="00104086">
            <w:pPr>
              <w:pStyle w:val="TableParagraph"/>
              <w:ind w:left="0" w:right="-15"/>
              <w:rPr>
                <w:rFonts w:asciiTheme="minorHAnsi" w:hAnsiTheme="minorHAnsi" w:cstheme="minorHAnsi"/>
                <w:sz w:val="24"/>
                <w:szCs w:val="24"/>
                <w:lang w:val="en-US"/>
              </w:rPr>
            </w:pPr>
            <w:r w:rsidRPr="00A576EC">
              <w:rPr>
                <w:rFonts w:asciiTheme="minorHAnsi" w:hAnsiTheme="minorHAnsi" w:cstheme="minorHAnsi"/>
                <w:sz w:val="24"/>
                <w:szCs w:val="24"/>
                <w:lang w:val="en-US"/>
              </w:rPr>
              <w:t>Directeur General</w:t>
            </w:r>
          </w:p>
        </w:tc>
        <w:tc>
          <w:tcPr>
            <w:tcW w:w="1704" w:type="dxa"/>
          </w:tcPr>
          <w:p w14:paraId="31FDACDD" w14:textId="77777777" w:rsidR="003D5B1E" w:rsidRPr="00A576EC" w:rsidRDefault="00104086">
            <w:pPr>
              <w:pStyle w:val="TableParagraph"/>
              <w:ind w:left="9"/>
              <w:jc w:val="center"/>
              <w:rPr>
                <w:rFonts w:asciiTheme="minorHAnsi" w:hAnsiTheme="minorHAnsi" w:cstheme="minorHAnsi"/>
                <w:sz w:val="24"/>
                <w:szCs w:val="24"/>
              </w:rPr>
            </w:pPr>
            <w:r w:rsidRPr="00A576EC">
              <w:rPr>
                <w:rFonts w:asciiTheme="minorHAnsi" w:hAnsiTheme="minorHAnsi" w:cstheme="minorHAnsi"/>
                <w:w w:val="85"/>
                <w:sz w:val="24"/>
                <w:szCs w:val="24"/>
              </w:rPr>
              <w:t>30</w:t>
            </w:r>
            <w:r w:rsidRPr="00A576EC">
              <w:rPr>
                <w:rFonts w:asciiTheme="minorHAnsi" w:hAnsiTheme="minorHAnsi" w:cstheme="minorHAnsi"/>
                <w:spacing w:val="-2"/>
                <w:w w:val="85"/>
                <w:sz w:val="24"/>
                <w:szCs w:val="24"/>
              </w:rPr>
              <w:t xml:space="preserve"> </w:t>
            </w:r>
            <w:r w:rsidRPr="00A576EC">
              <w:rPr>
                <w:rFonts w:asciiTheme="minorHAnsi" w:hAnsiTheme="minorHAnsi" w:cstheme="minorHAnsi"/>
                <w:w w:val="85"/>
                <w:sz w:val="24"/>
                <w:szCs w:val="24"/>
              </w:rPr>
              <w:t>ans</w:t>
            </w:r>
            <w:r w:rsidRPr="00A576EC">
              <w:rPr>
                <w:rFonts w:asciiTheme="minorHAnsi" w:hAnsiTheme="minorHAnsi" w:cstheme="minorHAnsi"/>
                <w:spacing w:val="-11"/>
                <w:sz w:val="24"/>
                <w:szCs w:val="24"/>
              </w:rPr>
              <w:t xml:space="preserve"> </w:t>
            </w:r>
            <w:r w:rsidRPr="00A576EC">
              <w:rPr>
                <w:rFonts w:asciiTheme="minorHAnsi" w:hAnsiTheme="minorHAnsi" w:cstheme="minorHAnsi"/>
                <w:spacing w:val="-10"/>
                <w:w w:val="85"/>
                <w:sz w:val="24"/>
                <w:szCs w:val="24"/>
              </w:rPr>
              <w:t>+</w:t>
            </w:r>
          </w:p>
        </w:tc>
      </w:tr>
      <w:tr w:rsidR="003D5B1E" w:rsidRPr="00A576EC" w14:paraId="4121A657" w14:textId="77777777">
        <w:trPr>
          <w:trHeight w:val="575"/>
        </w:trPr>
        <w:tc>
          <w:tcPr>
            <w:tcW w:w="3152" w:type="dxa"/>
          </w:tcPr>
          <w:p w14:paraId="266FA752" w14:textId="77777777" w:rsidR="003D5B1E" w:rsidRPr="00A576EC" w:rsidRDefault="00104086">
            <w:pPr>
              <w:pStyle w:val="TableParagraph"/>
              <w:rPr>
                <w:rFonts w:asciiTheme="minorHAnsi" w:hAnsiTheme="minorHAnsi" w:cstheme="minorHAnsi"/>
                <w:sz w:val="24"/>
                <w:szCs w:val="24"/>
              </w:rPr>
            </w:pPr>
            <w:proofErr w:type="spellStart"/>
            <w:r w:rsidRPr="00A576EC">
              <w:rPr>
                <w:rFonts w:asciiTheme="minorHAnsi" w:hAnsiTheme="minorHAnsi" w:cstheme="minorHAnsi"/>
                <w:spacing w:val="-5"/>
                <w:sz w:val="24"/>
                <w:szCs w:val="24"/>
              </w:rPr>
              <w:t>Beryl</w:t>
            </w:r>
            <w:proofErr w:type="spellEnd"/>
            <w:r w:rsidRPr="00A576EC">
              <w:rPr>
                <w:rFonts w:asciiTheme="minorHAnsi" w:hAnsiTheme="minorHAnsi" w:cstheme="minorHAnsi"/>
                <w:spacing w:val="-13"/>
                <w:sz w:val="24"/>
                <w:szCs w:val="24"/>
              </w:rPr>
              <w:t xml:space="preserve"> </w:t>
            </w:r>
            <w:r w:rsidRPr="00A576EC">
              <w:rPr>
                <w:rFonts w:asciiTheme="minorHAnsi" w:hAnsiTheme="minorHAnsi" w:cstheme="minorHAnsi"/>
                <w:spacing w:val="-2"/>
                <w:sz w:val="24"/>
                <w:szCs w:val="24"/>
              </w:rPr>
              <w:t>AKINYI</w:t>
            </w:r>
          </w:p>
        </w:tc>
        <w:tc>
          <w:tcPr>
            <w:tcW w:w="4813" w:type="dxa"/>
          </w:tcPr>
          <w:p w14:paraId="2472BE25" w14:textId="77777777" w:rsidR="003D5B1E" w:rsidRPr="00A576EC" w:rsidRDefault="00104086">
            <w:pPr>
              <w:pStyle w:val="TableParagraph"/>
              <w:ind w:left="0"/>
              <w:rPr>
                <w:rFonts w:asciiTheme="minorHAnsi" w:hAnsiTheme="minorHAnsi" w:cstheme="minorHAnsi"/>
                <w:sz w:val="24"/>
                <w:szCs w:val="24"/>
                <w:lang w:val="en-US"/>
              </w:rPr>
            </w:pPr>
            <w:proofErr w:type="spellStart"/>
            <w:r w:rsidRPr="00A576EC">
              <w:rPr>
                <w:rFonts w:asciiTheme="minorHAnsi" w:hAnsiTheme="minorHAnsi" w:cstheme="minorHAnsi"/>
                <w:sz w:val="24"/>
                <w:szCs w:val="24"/>
                <w:lang w:val="en-US"/>
              </w:rPr>
              <w:t>Responsable</w:t>
            </w:r>
            <w:proofErr w:type="spellEnd"/>
            <w:r w:rsidRPr="00A576EC">
              <w:rPr>
                <w:rFonts w:asciiTheme="minorHAnsi" w:hAnsiTheme="minorHAnsi" w:cstheme="minorHAnsi"/>
                <w:sz w:val="24"/>
                <w:szCs w:val="24"/>
                <w:lang w:val="en-US"/>
              </w:rPr>
              <w:t xml:space="preserve"> des </w:t>
            </w:r>
            <w:proofErr w:type="spellStart"/>
            <w:r w:rsidRPr="00A576EC">
              <w:rPr>
                <w:rFonts w:asciiTheme="minorHAnsi" w:hAnsiTheme="minorHAnsi" w:cstheme="minorHAnsi"/>
                <w:sz w:val="24"/>
                <w:szCs w:val="24"/>
                <w:lang w:val="en-US"/>
              </w:rPr>
              <w:t>Ressources</w:t>
            </w:r>
            <w:proofErr w:type="spellEnd"/>
            <w:r w:rsidRPr="00A576EC">
              <w:rPr>
                <w:rFonts w:asciiTheme="minorHAnsi" w:hAnsiTheme="minorHAnsi" w:cstheme="minorHAnsi"/>
                <w:sz w:val="24"/>
                <w:szCs w:val="24"/>
                <w:lang w:val="en-US"/>
              </w:rPr>
              <w:t xml:space="preserve"> </w:t>
            </w:r>
            <w:proofErr w:type="spellStart"/>
            <w:r w:rsidRPr="00A576EC">
              <w:rPr>
                <w:rFonts w:asciiTheme="minorHAnsi" w:hAnsiTheme="minorHAnsi" w:cstheme="minorHAnsi"/>
                <w:sz w:val="24"/>
                <w:szCs w:val="24"/>
                <w:lang w:val="en-US"/>
              </w:rPr>
              <w:t>Humaines</w:t>
            </w:r>
            <w:proofErr w:type="spellEnd"/>
            <w:r w:rsidRPr="00A576EC">
              <w:rPr>
                <w:rFonts w:asciiTheme="minorHAnsi" w:hAnsiTheme="minorHAnsi" w:cstheme="minorHAnsi"/>
                <w:sz w:val="24"/>
                <w:szCs w:val="24"/>
                <w:lang w:val="en-US"/>
              </w:rPr>
              <w:t xml:space="preserve"> </w:t>
            </w:r>
          </w:p>
        </w:tc>
        <w:tc>
          <w:tcPr>
            <w:tcW w:w="1704" w:type="dxa"/>
          </w:tcPr>
          <w:p w14:paraId="60F5649C" w14:textId="77777777" w:rsidR="003D5B1E" w:rsidRPr="00A576EC" w:rsidRDefault="00104086">
            <w:pPr>
              <w:pStyle w:val="TableParagraph"/>
              <w:ind w:left="9" w:right="1"/>
              <w:jc w:val="center"/>
              <w:rPr>
                <w:rFonts w:asciiTheme="minorHAnsi" w:hAnsiTheme="minorHAnsi" w:cstheme="minorHAnsi"/>
                <w:sz w:val="24"/>
                <w:szCs w:val="24"/>
              </w:rPr>
            </w:pPr>
            <w:r w:rsidRPr="00A576EC">
              <w:rPr>
                <w:rFonts w:asciiTheme="minorHAnsi" w:hAnsiTheme="minorHAnsi" w:cstheme="minorHAnsi"/>
                <w:spacing w:val="-20"/>
                <w:sz w:val="24"/>
                <w:szCs w:val="24"/>
              </w:rPr>
              <w:t>7</w:t>
            </w:r>
            <w:r w:rsidRPr="00A576EC">
              <w:rPr>
                <w:rFonts w:asciiTheme="minorHAnsi" w:hAnsiTheme="minorHAnsi" w:cstheme="minorHAnsi"/>
                <w:spacing w:val="-7"/>
                <w:sz w:val="24"/>
                <w:szCs w:val="24"/>
              </w:rPr>
              <w:t xml:space="preserve"> </w:t>
            </w:r>
            <w:r w:rsidRPr="00A576EC">
              <w:rPr>
                <w:rFonts w:asciiTheme="minorHAnsi" w:hAnsiTheme="minorHAnsi" w:cstheme="minorHAnsi"/>
                <w:spacing w:val="-5"/>
                <w:sz w:val="24"/>
                <w:szCs w:val="24"/>
              </w:rPr>
              <w:t>ans</w:t>
            </w:r>
          </w:p>
        </w:tc>
      </w:tr>
      <w:tr w:rsidR="003D5B1E" w:rsidRPr="00A576EC" w14:paraId="62BBE3FC" w14:textId="77777777">
        <w:trPr>
          <w:trHeight w:val="467"/>
        </w:trPr>
        <w:tc>
          <w:tcPr>
            <w:tcW w:w="3152" w:type="dxa"/>
          </w:tcPr>
          <w:p w14:paraId="42F72023" w14:textId="77777777" w:rsidR="003D5B1E" w:rsidRPr="00A576EC" w:rsidRDefault="00104086">
            <w:pPr>
              <w:pStyle w:val="TableParagraph"/>
              <w:spacing w:line="276" w:lineRule="auto"/>
              <w:ind w:left="0"/>
              <w:rPr>
                <w:rFonts w:asciiTheme="minorHAnsi" w:hAnsiTheme="minorHAnsi" w:cstheme="minorHAnsi"/>
                <w:sz w:val="24"/>
                <w:szCs w:val="24"/>
                <w:lang w:val="en-US"/>
              </w:rPr>
            </w:pPr>
            <w:r w:rsidRPr="00A576EC">
              <w:rPr>
                <w:rFonts w:asciiTheme="minorHAnsi" w:hAnsiTheme="minorHAnsi" w:cstheme="minorHAnsi"/>
                <w:sz w:val="24"/>
                <w:szCs w:val="24"/>
                <w:lang w:val="en-US"/>
              </w:rPr>
              <w:t>NZOBONIMPA Richard</w:t>
            </w:r>
          </w:p>
        </w:tc>
        <w:tc>
          <w:tcPr>
            <w:tcW w:w="4813" w:type="dxa"/>
          </w:tcPr>
          <w:p w14:paraId="1D98B1F6" w14:textId="77777777" w:rsidR="003D5B1E" w:rsidRPr="00A576EC" w:rsidRDefault="00104086">
            <w:pPr>
              <w:pStyle w:val="TableParagraph"/>
              <w:tabs>
                <w:tab w:val="left" w:pos="1654"/>
                <w:tab w:val="left" w:pos="3767"/>
              </w:tabs>
              <w:spacing w:line="276" w:lineRule="auto"/>
              <w:ind w:left="4" w:right="-15" w:firstLine="84"/>
              <w:rPr>
                <w:rFonts w:asciiTheme="minorHAnsi" w:hAnsiTheme="minorHAnsi" w:cstheme="minorHAnsi"/>
                <w:sz w:val="24"/>
                <w:szCs w:val="24"/>
                <w:lang w:val="en-US"/>
              </w:rPr>
            </w:pPr>
            <w:proofErr w:type="spellStart"/>
            <w:r w:rsidRPr="00A576EC">
              <w:rPr>
                <w:rFonts w:asciiTheme="minorHAnsi" w:hAnsiTheme="minorHAnsi" w:cstheme="minorHAnsi"/>
                <w:sz w:val="24"/>
                <w:szCs w:val="24"/>
                <w:lang w:val="en-US"/>
              </w:rPr>
              <w:t>Comptable</w:t>
            </w:r>
            <w:proofErr w:type="spellEnd"/>
          </w:p>
        </w:tc>
        <w:tc>
          <w:tcPr>
            <w:tcW w:w="1704" w:type="dxa"/>
          </w:tcPr>
          <w:p w14:paraId="05EFFCA4" w14:textId="77777777" w:rsidR="003D5B1E" w:rsidRPr="00A576EC" w:rsidRDefault="00104086">
            <w:pPr>
              <w:pStyle w:val="TableParagraph"/>
              <w:ind w:left="9" w:right="3"/>
              <w:jc w:val="center"/>
              <w:rPr>
                <w:rFonts w:asciiTheme="minorHAnsi" w:hAnsiTheme="minorHAnsi" w:cstheme="minorHAnsi"/>
                <w:sz w:val="24"/>
                <w:szCs w:val="24"/>
              </w:rPr>
            </w:pPr>
            <w:r w:rsidRPr="00A576EC">
              <w:rPr>
                <w:rFonts w:asciiTheme="minorHAnsi" w:hAnsiTheme="minorHAnsi" w:cstheme="minorHAnsi"/>
                <w:spacing w:val="-11"/>
                <w:w w:val="90"/>
                <w:sz w:val="24"/>
                <w:szCs w:val="24"/>
                <w:lang w:val="en-US"/>
              </w:rPr>
              <w:t>5</w:t>
            </w:r>
            <w:r w:rsidRPr="00A576EC">
              <w:rPr>
                <w:rFonts w:asciiTheme="minorHAnsi" w:hAnsiTheme="minorHAnsi" w:cstheme="minorHAnsi"/>
                <w:spacing w:val="-11"/>
                <w:w w:val="90"/>
                <w:sz w:val="24"/>
                <w:szCs w:val="24"/>
              </w:rPr>
              <w:t xml:space="preserve"> </w:t>
            </w:r>
            <w:r w:rsidRPr="00A576EC">
              <w:rPr>
                <w:rFonts w:asciiTheme="minorHAnsi" w:hAnsiTheme="minorHAnsi" w:cstheme="minorHAnsi"/>
                <w:spacing w:val="-5"/>
                <w:w w:val="95"/>
                <w:sz w:val="24"/>
                <w:szCs w:val="24"/>
              </w:rPr>
              <w:t>ans</w:t>
            </w:r>
          </w:p>
        </w:tc>
      </w:tr>
      <w:tr w:rsidR="003D5B1E" w:rsidRPr="00A576EC" w14:paraId="60546085" w14:textId="77777777">
        <w:trPr>
          <w:trHeight w:val="575"/>
        </w:trPr>
        <w:tc>
          <w:tcPr>
            <w:tcW w:w="3152" w:type="dxa"/>
          </w:tcPr>
          <w:p w14:paraId="5D263487" w14:textId="77777777" w:rsidR="003D5B1E" w:rsidRPr="00A576EC" w:rsidRDefault="00104086">
            <w:pPr>
              <w:pStyle w:val="TableParagraph"/>
              <w:spacing w:before="3"/>
              <w:ind w:left="88"/>
              <w:rPr>
                <w:rFonts w:asciiTheme="minorHAnsi" w:hAnsiTheme="minorHAnsi" w:cstheme="minorHAnsi"/>
                <w:sz w:val="24"/>
                <w:szCs w:val="24"/>
              </w:rPr>
            </w:pPr>
            <w:proofErr w:type="spellStart"/>
            <w:r w:rsidRPr="00A576EC">
              <w:rPr>
                <w:rFonts w:asciiTheme="minorHAnsi" w:hAnsiTheme="minorHAnsi" w:cstheme="minorHAnsi"/>
                <w:sz w:val="24"/>
                <w:szCs w:val="24"/>
              </w:rPr>
              <w:t>Drice</w:t>
            </w:r>
            <w:proofErr w:type="spellEnd"/>
            <w:r w:rsidRPr="00A576EC">
              <w:rPr>
                <w:rFonts w:asciiTheme="minorHAnsi" w:hAnsiTheme="minorHAnsi" w:cstheme="minorHAnsi"/>
                <w:sz w:val="24"/>
                <w:szCs w:val="24"/>
              </w:rPr>
              <w:t xml:space="preserve"> Nancy</w:t>
            </w:r>
            <w:r w:rsidRPr="00A576EC">
              <w:rPr>
                <w:rFonts w:asciiTheme="minorHAnsi" w:hAnsiTheme="minorHAnsi" w:cstheme="minorHAnsi"/>
                <w:spacing w:val="-1"/>
                <w:sz w:val="24"/>
                <w:szCs w:val="24"/>
              </w:rPr>
              <w:t xml:space="preserve"> </w:t>
            </w:r>
            <w:r w:rsidRPr="00A576EC">
              <w:rPr>
                <w:rFonts w:asciiTheme="minorHAnsi" w:hAnsiTheme="minorHAnsi" w:cstheme="minorHAnsi"/>
                <w:spacing w:val="-2"/>
                <w:sz w:val="24"/>
                <w:szCs w:val="24"/>
              </w:rPr>
              <w:t>KAMUGISHA</w:t>
            </w:r>
          </w:p>
        </w:tc>
        <w:tc>
          <w:tcPr>
            <w:tcW w:w="4813" w:type="dxa"/>
          </w:tcPr>
          <w:p w14:paraId="1DBA1429" w14:textId="77777777" w:rsidR="003D5B1E" w:rsidRPr="00C74702" w:rsidRDefault="00104086">
            <w:pPr>
              <w:pStyle w:val="TableParagraph"/>
              <w:spacing w:before="3"/>
              <w:ind w:left="88"/>
              <w:rPr>
                <w:rFonts w:asciiTheme="minorHAnsi" w:hAnsiTheme="minorHAnsi" w:cstheme="minorHAnsi"/>
                <w:sz w:val="24"/>
                <w:szCs w:val="24"/>
              </w:rPr>
            </w:pPr>
            <w:r w:rsidRPr="00C74702">
              <w:rPr>
                <w:rFonts w:asciiTheme="minorHAnsi" w:hAnsiTheme="minorHAnsi" w:cstheme="minorHAnsi"/>
                <w:sz w:val="24"/>
                <w:szCs w:val="24"/>
              </w:rPr>
              <w:t>Formatrice et chargé des recherches</w:t>
            </w:r>
          </w:p>
        </w:tc>
        <w:tc>
          <w:tcPr>
            <w:tcW w:w="1704" w:type="dxa"/>
          </w:tcPr>
          <w:p w14:paraId="06A418B4" w14:textId="77777777" w:rsidR="003D5B1E" w:rsidRPr="00A576EC" w:rsidRDefault="00104086">
            <w:pPr>
              <w:pStyle w:val="TableParagraph"/>
              <w:spacing w:before="0"/>
              <w:ind w:left="0"/>
              <w:rPr>
                <w:rFonts w:asciiTheme="minorHAnsi" w:hAnsiTheme="minorHAnsi" w:cstheme="minorHAnsi"/>
                <w:sz w:val="24"/>
                <w:szCs w:val="24"/>
                <w:lang w:val="en-US"/>
              </w:rPr>
            </w:pPr>
            <w:r w:rsidRPr="00C74702">
              <w:rPr>
                <w:rFonts w:asciiTheme="minorHAnsi" w:hAnsiTheme="minorHAnsi" w:cstheme="minorHAnsi"/>
                <w:sz w:val="24"/>
                <w:szCs w:val="24"/>
              </w:rPr>
              <w:t xml:space="preserve">         </w:t>
            </w:r>
            <w:r w:rsidRPr="00A576EC">
              <w:rPr>
                <w:rFonts w:asciiTheme="minorHAnsi" w:hAnsiTheme="minorHAnsi" w:cstheme="minorHAnsi"/>
                <w:sz w:val="24"/>
                <w:szCs w:val="24"/>
                <w:lang w:val="en-US"/>
              </w:rPr>
              <w:t xml:space="preserve">3 </w:t>
            </w:r>
            <w:proofErr w:type="spellStart"/>
            <w:r w:rsidRPr="00A576EC">
              <w:rPr>
                <w:rFonts w:asciiTheme="minorHAnsi" w:hAnsiTheme="minorHAnsi" w:cstheme="minorHAnsi"/>
                <w:sz w:val="24"/>
                <w:szCs w:val="24"/>
                <w:lang w:val="en-US"/>
              </w:rPr>
              <w:t>ans</w:t>
            </w:r>
            <w:proofErr w:type="spellEnd"/>
          </w:p>
        </w:tc>
      </w:tr>
      <w:tr w:rsidR="003D5B1E" w:rsidRPr="00A576EC" w14:paraId="141F2E8B" w14:textId="77777777">
        <w:trPr>
          <w:trHeight w:val="575"/>
        </w:trPr>
        <w:tc>
          <w:tcPr>
            <w:tcW w:w="3152" w:type="dxa"/>
          </w:tcPr>
          <w:p w14:paraId="2007B1D3" w14:textId="77777777" w:rsidR="003D5B1E" w:rsidRPr="00A576EC" w:rsidRDefault="00104086">
            <w:pPr>
              <w:pStyle w:val="TableParagraph"/>
              <w:spacing w:before="3"/>
              <w:ind w:left="88"/>
              <w:rPr>
                <w:rFonts w:asciiTheme="minorHAnsi" w:hAnsiTheme="minorHAnsi" w:cstheme="minorHAnsi"/>
                <w:sz w:val="24"/>
                <w:szCs w:val="24"/>
                <w:lang w:val="en-US"/>
              </w:rPr>
            </w:pPr>
            <w:r w:rsidRPr="00A576EC">
              <w:rPr>
                <w:rFonts w:asciiTheme="minorHAnsi" w:hAnsiTheme="minorHAnsi" w:cstheme="minorHAnsi"/>
                <w:sz w:val="24"/>
                <w:szCs w:val="24"/>
                <w:lang w:val="en-US"/>
              </w:rPr>
              <w:t>Arsene NGABIRANO</w:t>
            </w:r>
          </w:p>
        </w:tc>
        <w:tc>
          <w:tcPr>
            <w:tcW w:w="4813" w:type="dxa"/>
          </w:tcPr>
          <w:p w14:paraId="623DA785" w14:textId="77777777" w:rsidR="003D5B1E" w:rsidRPr="00A576EC" w:rsidRDefault="00104086">
            <w:pPr>
              <w:pStyle w:val="TableParagraph"/>
              <w:spacing w:before="3"/>
              <w:ind w:left="0" w:firstLineChars="50" w:firstLine="120"/>
              <w:rPr>
                <w:rFonts w:asciiTheme="minorHAnsi" w:hAnsiTheme="minorHAnsi" w:cstheme="minorHAnsi"/>
                <w:sz w:val="24"/>
                <w:szCs w:val="24"/>
                <w:lang w:val="en-US"/>
              </w:rPr>
            </w:pPr>
            <w:r w:rsidRPr="00A576EC">
              <w:rPr>
                <w:rFonts w:asciiTheme="minorHAnsi" w:hAnsiTheme="minorHAnsi" w:cstheme="minorHAnsi"/>
                <w:sz w:val="24"/>
                <w:szCs w:val="24"/>
                <w:lang w:val="en-US"/>
              </w:rPr>
              <w:t>Chargé du marketing digital</w:t>
            </w:r>
          </w:p>
        </w:tc>
        <w:tc>
          <w:tcPr>
            <w:tcW w:w="1704" w:type="dxa"/>
          </w:tcPr>
          <w:p w14:paraId="7250782C" w14:textId="77777777" w:rsidR="003D5B1E" w:rsidRPr="00A576EC" w:rsidRDefault="00104086">
            <w:pPr>
              <w:pStyle w:val="TableParagraph"/>
              <w:spacing w:before="0"/>
              <w:ind w:left="0" w:firstLineChars="250" w:firstLine="600"/>
              <w:rPr>
                <w:rFonts w:asciiTheme="minorHAnsi" w:hAnsiTheme="minorHAnsi" w:cstheme="minorHAnsi"/>
                <w:sz w:val="24"/>
                <w:szCs w:val="24"/>
                <w:lang w:val="en-US"/>
              </w:rPr>
            </w:pPr>
            <w:r w:rsidRPr="00A576EC">
              <w:rPr>
                <w:rFonts w:asciiTheme="minorHAnsi" w:hAnsiTheme="minorHAnsi" w:cstheme="minorHAnsi"/>
                <w:sz w:val="24"/>
                <w:szCs w:val="24"/>
                <w:lang w:val="en-US"/>
              </w:rPr>
              <w:t>4ans</w:t>
            </w:r>
          </w:p>
        </w:tc>
      </w:tr>
      <w:tr w:rsidR="003D5B1E" w:rsidRPr="00A576EC" w14:paraId="29A7C3F9" w14:textId="77777777">
        <w:trPr>
          <w:trHeight w:val="575"/>
        </w:trPr>
        <w:tc>
          <w:tcPr>
            <w:tcW w:w="3152" w:type="dxa"/>
          </w:tcPr>
          <w:p w14:paraId="0B493608" w14:textId="77777777" w:rsidR="003D5B1E" w:rsidRPr="00A576EC" w:rsidRDefault="00104086">
            <w:pPr>
              <w:pStyle w:val="TableParagraph"/>
              <w:spacing w:before="3"/>
              <w:ind w:left="88"/>
              <w:rPr>
                <w:rFonts w:asciiTheme="minorHAnsi" w:hAnsiTheme="minorHAnsi" w:cstheme="minorHAnsi"/>
                <w:sz w:val="24"/>
                <w:szCs w:val="24"/>
                <w:lang w:val="en-US"/>
              </w:rPr>
            </w:pPr>
            <w:r w:rsidRPr="00A576EC">
              <w:rPr>
                <w:rFonts w:asciiTheme="minorHAnsi" w:hAnsiTheme="minorHAnsi" w:cstheme="minorHAnsi"/>
                <w:sz w:val="24"/>
                <w:szCs w:val="24"/>
                <w:lang w:val="en-US"/>
              </w:rPr>
              <w:t>Darlène MUGISHA</w:t>
            </w:r>
          </w:p>
        </w:tc>
        <w:tc>
          <w:tcPr>
            <w:tcW w:w="4813" w:type="dxa"/>
          </w:tcPr>
          <w:p w14:paraId="12AA98D7" w14:textId="77777777" w:rsidR="003D5B1E" w:rsidRPr="00A576EC" w:rsidRDefault="00104086">
            <w:pPr>
              <w:pStyle w:val="TableParagraph"/>
              <w:spacing w:before="3"/>
              <w:ind w:left="0"/>
              <w:rPr>
                <w:rFonts w:asciiTheme="minorHAnsi" w:hAnsiTheme="minorHAnsi" w:cstheme="minorHAnsi"/>
                <w:sz w:val="24"/>
                <w:szCs w:val="24"/>
                <w:lang w:val="en-US"/>
              </w:rPr>
            </w:pPr>
            <w:r w:rsidRPr="00A576EC">
              <w:rPr>
                <w:rFonts w:asciiTheme="minorHAnsi" w:hAnsiTheme="minorHAnsi" w:cstheme="minorHAnsi"/>
                <w:sz w:val="24"/>
                <w:szCs w:val="24"/>
                <w:lang w:val="en-US"/>
              </w:rPr>
              <w:t>Chargé des ventes</w:t>
            </w:r>
          </w:p>
        </w:tc>
        <w:tc>
          <w:tcPr>
            <w:tcW w:w="1704" w:type="dxa"/>
          </w:tcPr>
          <w:p w14:paraId="35B631F8" w14:textId="77777777" w:rsidR="003D5B1E" w:rsidRPr="00A576EC" w:rsidRDefault="00104086">
            <w:pPr>
              <w:pStyle w:val="TableParagraph"/>
              <w:spacing w:before="0"/>
              <w:ind w:left="0"/>
              <w:rPr>
                <w:rFonts w:asciiTheme="minorHAnsi" w:hAnsiTheme="minorHAnsi" w:cstheme="minorHAnsi"/>
                <w:sz w:val="24"/>
                <w:szCs w:val="24"/>
                <w:lang w:val="en-US"/>
              </w:rPr>
            </w:pPr>
            <w:r w:rsidRPr="00A576EC">
              <w:rPr>
                <w:rFonts w:asciiTheme="minorHAnsi" w:hAnsiTheme="minorHAnsi" w:cstheme="minorHAnsi"/>
                <w:sz w:val="24"/>
                <w:szCs w:val="24"/>
                <w:lang w:val="en-US"/>
              </w:rPr>
              <w:t xml:space="preserve">         3ans</w:t>
            </w:r>
          </w:p>
        </w:tc>
      </w:tr>
    </w:tbl>
    <w:p w14:paraId="2415E8DF" w14:textId="77777777" w:rsidR="003D5B1E" w:rsidRPr="00A576EC" w:rsidRDefault="003D5B1E">
      <w:pPr>
        <w:pStyle w:val="Corpsdetexte"/>
        <w:spacing w:before="287"/>
        <w:rPr>
          <w:rFonts w:asciiTheme="minorHAnsi" w:hAnsiTheme="minorHAnsi" w:cstheme="minorHAnsi"/>
        </w:rPr>
      </w:pPr>
    </w:p>
    <w:p w14:paraId="77937C70" w14:textId="77777777" w:rsidR="003D5B1E" w:rsidRPr="00A576EC" w:rsidRDefault="00104086">
      <w:pPr>
        <w:pStyle w:val="Titre2"/>
        <w:numPr>
          <w:ilvl w:val="0"/>
          <w:numId w:val="2"/>
        </w:numPr>
        <w:tabs>
          <w:tab w:val="left" w:pos="4906"/>
        </w:tabs>
        <w:spacing w:before="0"/>
        <w:ind w:left="4906" w:hanging="1081"/>
        <w:jc w:val="left"/>
        <w:rPr>
          <w:rFonts w:asciiTheme="minorHAnsi" w:hAnsiTheme="minorHAnsi" w:cstheme="minorHAnsi"/>
        </w:rPr>
      </w:pPr>
      <w:bookmarkStart w:id="6" w:name="_TOC_250000"/>
      <w:bookmarkEnd w:id="6"/>
      <w:r w:rsidRPr="00A576EC">
        <w:rPr>
          <w:rFonts w:asciiTheme="minorHAnsi" w:hAnsiTheme="minorHAnsi" w:cstheme="minorHAnsi"/>
          <w:spacing w:val="-2"/>
        </w:rPr>
        <w:t>Annexes</w:t>
      </w:r>
    </w:p>
    <w:p w14:paraId="7019D530" w14:textId="77777777" w:rsidR="003D5B1E" w:rsidRPr="00A576EC" w:rsidRDefault="00104086">
      <w:pPr>
        <w:pStyle w:val="Corpsdetexte"/>
        <w:spacing w:before="3"/>
        <w:rPr>
          <w:rFonts w:asciiTheme="minorHAnsi" w:hAnsiTheme="minorHAnsi" w:cstheme="minorHAnsi"/>
          <w:b/>
        </w:rPr>
      </w:pPr>
      <w:r w:rsidRPr="00A576EC">
        <w:rPr>
          <w:rFonts w:asciiTheme="minorHAnsi" w:hAnsiTheme="minorHAnsi" w:cstheme="minorHAnsi"/>
          <w:noProof/>
        </w:rPr>
        <mc:AlternateContent>
          <mc:Choice Requires="wps">
            <w:drawing>
              <wp:anchor distT="0" distB="0" distL="0" distR="0" simplePos="0" relativeHeight="251661312" behindDoc="1" locked="0" layoutInCell="1" allowOverlap="1" wp14:anchorId="214734CE" wp14:editId="43C18D04">
                <wp:simplePos x="0" y="0"/>
                <wp:positionH relativeFrom="page">
                  <wp:posOffset>1060450</wp:posOffset>
                </wp:positionH>
                <wp:positionV relativeFrom="paragraph">
                  <wp:posOffset>140335</wp:posOffset>
                </wp:positionV>
                <wp:extent cx="5438775" cy="45085"/>
                <wp:effectExtent l="0" t="0" r="0" b="0"/>
                <wp:wrapTopAndBottom/>
                <wp:docPr id="10" name="Graphic 10"/>
                <wp:cNvGraphicFramePr/>
                <a:graphic xmlns:a="http://schemas.openxmlformats.org/drawingml/2006/main">
                  <a:graphicData uri="http://schemas.microsoft.com/office/word/2010/wordprocessingShape">
                    <wps:wsp>
                      <wps:cNvSpPr/>
                      <wps:spPr>
                        <a:xfrm>
                          <a:off x="0" y="0"/>
                          <a:ext cx="5438775" cy="45085"/>
                        </a:xfrm>
                        <a:custGeom>
                          <a:avLst/>
                          <a:gdLst/>
                          <a:ahLst/>
                          <a:cxnLst/>
                          <a:rect l="l" t="t" r="r" b="b"/>
                          <a:pathLst>
                            <a:path w="5438775" h="45085">
                              <a:moveTo>
                                <a:pt x="5438775" y="0"/>
                              </a:moveTo>
                              <a:lnTo>
                                <a:pt x="0" y="0"/>
                              </a:lnTo>
                              <a:lnTo>
                                <a:pt x="0" y="45085"/>
                              </a:lnTo>
                              <a:lnTo>
                                <a:pt x="5438775" y="45085"/>
                              </a:lnTo>
                              <a:lnTo>
                                <a:pt x="5438775" y="0"/>
                              </a:lnTo>
                              <a:close/>
                            </a:path>
                          </a:pathLst>
                        </a:custGeom>
                        <a:solidFill>
                          <a:srgbClr val="00AE50"/>
                        </a:solidFill>
                      </wps:spPr>
                      <wps:bodyPr wrap="square" lIns="0" tIns="0" rIns="0" bIns="0" rtlCol="0">
                        <a:noAutofit/>
                      </wps:bodyPr>
                    </wps:wsp>
                  </a:graphicData>
                </a:graphic>
              </wp:anchor>
            </w:drawing>
          </mc:Choice>
          <mc:Fallback>
            <w:pict>
              <v:shape w14:anchorId="1DB98E53" id="Graphic 10" o:spid="_x0000_s1026" style="position:absolute;margin-left:83.5pt;margin-top:11.05pt;width:428.25pt;height:3.55pt;z-index:-251655168;visibility:visible;mso-wrap-style:square;mso-wrap-distance-left:0;mso-wrap-distance-top:0;mso-wrap-distance-right:0;mso-wrap-distance-bottom:0;mso-position-horizontal:absolute;mso-position-horizontal-relative:page;mso-position-vertical:absolute;mso-position-vertical-relative:text;v-text-anchor:top" coordsize="5438775,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" path="m5438775,l,,,45085r5438775,l5438775,xe" fillcolor="#00ae50" stroked="f">
                <v:path arrowok="t"/>
                <w10:wrap type="topAndBottom" anchorx="page"/>
              </v:shape>
            </w:pict>
          </mc:Fallback>
        </mc:AlternateContent>
      </w:r>
    </w:p>
    <w:p w14:paraId="2A14800F" w14:textId="77777777" w:rsidR="003D5B1E" w:rsidRPr="00A576EC" w:rsidRDefault="003D5B1E">
      <w:pPr>
        <w:pStyle w:val="Corpsdetexte"/>
        <w:spacing w:before="2"/>
        <w:rPr>
          <w:rFonts w:asciiTheme="minorHAnsi" w:hAnsiTheme="minorHAnsi" w:cstheme="minorHAnsi"/>
          <w:b/>
        </w:rPr>
      </w:pPr>
    </w:p>
    <w:p w14:paraId="6F818F65" w14:textId="77777777" w:rsidR="003D5B1E" w:rsidRPr="00A576EC" w:rsidRDefault="00104086">
      <w:pPr>
        <w:pStyle w:val="Paragraphedeliste"/>
        <w:numPr>
          <w:ilvl w:val="0"/>
          <w:numId w:val="5"/>
        </w:numPr>
        <w:tabs>
          <w:tab w:val="left" w:pos="478"/>
        </w:tabs>
        <w:spacing w:before="0"/>
        <w:ind w:left="478" w:hanging="359"/>
        <w:rPr>
          <w:rFonts w:asciiTheme="minorHAnsi" w:hAnsiTheme="minorHAnsi" w:cstheme="minorHAnsi"/>
          <w:sz w:val="24"/>
          <w:szCs w:val="24"/>
        </w:rPr>
      </w:pPr>
      <w:r w:rsidRPr="00A576EC">
        <w:rPr>
          <w:rFonts w:asciiTheme="minorHAnsi" w:hAnsiTheme="minorHAnsi" w:cstheme="minorHAnsi"/>
          <w:sz w:val="24"/>
          <w:szCs w:val="24"/>
        </w:rPr>
        <w:t>Numéro</w:t>
      </w:r>
      <w:r w:rsidRPr="00A576EC">
        <w:rPr>
          <w:rFonts w:asciiTheme="minorHAnsi" w:hAnsiTheme="minorHAnsi" w:cstheme="minorHAnsi"/>
          <w:spacing w:val="-4"/>
          <w:sz w:val="24"/>
          <w:szCs w:val="24"/>
        </w:rPr>
        <w:t xml:space="preserve"> </w:t>
      </w:r>
      <w:r w:rsidRPr="00A576EC">
        <w:rPr>
          <w:rFonts w:asciiTheme="minorHAnsi" w:hAnsiTheme="minorHAnsi" w:cstheme="minorHAnsi"/>
          <w:sz w:val="24"/>
          <w:szCs w:val="24"/>
        </w:rPr>
        <w:t>d’identification</w:t>
      </w:r>
      <w:r w:rsidRPr="00A576EC">
        <w:rPr>
          <w:rFonts w:asciiTheme="minorHAnsi" w:hAnsiTheme="minorHAnsi" w:cstheme="minorHAnsi"/>
          <w:spacing w:val="-5"/>
          <w:sz w:val="24"/>
          <w:szCs w:val="24"/>
        </w:rPr>
        <w:t xml:space="preserve"> </w:t>
      </w:r>
      <w:r w:rsidRPr="00A576EC">
        <w:rPr>
          <w:rFonts w:asciiTheme="minorHAnsi" w:hAnsiTheme="minorHAnsi" w:cstheme="minorHAnsi"/>
          <w:spacing w:val="-2"/>
          <w:sz w:val="24"/>
          <w:szCs w:val="24"/>
        </w:rPr>
        <w:t>fiscale</w:t>
      </w:r>
    </w:p>
    <w:p w14:paraId="58670EA0" w14:textId="77777777" w:rsidR="003D5B1E" w:rsidRPr="00A576EC" w:rsidRDefault="00104086">
      <w:pPr>
        <w:pStyle w:val="Paragraphedeliste"/>
        <w:numPr>
          <w:ilvl w:val="0"/>
          <w:numId w:val="5"/>
        </w:numPr>
        <w:tabs>
          <w:tab w:val="left" w:pos="478"/>
        </w:tabs>
        <w:spacing w:before="285"/>
        <w:ind w:left="478" w:hanging="359"/>
        <w:rPr>
          <w:rFonts w:asciiTheme="minorHAnsi" w:hAnsiTheme="minorHAnsi" w:cstheme="minorHAnsi"/>
          <w:sz w:val="24"/>
          <w:szCs w:val="24"/>
        </w:rPr>
      </w:pPr>
      <w:r w:rsidRPr="00A576EC">
        <w:rPr>
          <w:rFonts w:asciiTheme="minorHAnsi" w:hAnsiTheme="minorHAnsi" w:cstheme="minorHAnsi"/>
          <w:sz w:val="24"/>
          <w:szCs w:val="24"/>
        </w:rPr>
        <w:t>Copie</w:t>
      </w:r>
      <w:r w:rsidRPr="00A576EC">
        <w:rPr>
          <w:rFonts w:asciiTheme="minorHAnsi" w:hAnsiTheme="minorHAnsi" w:cstheme="minorHAnsi"/>
          <w:spacing w:val="-2"/>
          <w:sz w:val="24"/>
          <w:szCs w:val="24"/>
        </w:rPr>
        <w:t xml:space="preserve"> </w:t>
      </w:r>
      <w:r w:rsidRPr="00A576EC">
        <w:rPr>
          <w:rFonts w:asciiTheme="minorHAnsi" w:hAnsiTheme="minorHAnsi" w:cstheme="minorHAnsi"/>
          <w:sz w:val="24"/>
          <w:szCs w:val="24"/>
        </w:rPr>
        <w:t>d’immatriculation</w:t>
      </w:r>
      <w:r w:rsidRPr="00A576EC">
        <w:rPr>
          <w:rFonts w:asciiTheme="minorHAnsi" w:hAnsiTheme="minorHAnsi" w:cstheme="minorHAnsi"/>
          <w:spacing w:val="-2"/>
          <w:sz w:val="24"/>
          <w:szCs w:val="24"/>
        </w:rPr>
        <w:t xml:space="preserve"> </w:t>
      </w:r>
      <w:r w:rsidRPr="00A576EC">
        <w:rPr>
          <w:rFonts w:asciiTheme="minorHAnsi" w:hAnsiTheme="minorHAnsi" w:cstheme="minorHAnsi"/>
          <w:sz w:val="24"/>
          <w:szCs w:val="24"/>
        </w:rPr>
        <w:t>du</w:t>
      </w:r>
      <w:r w:rsidRPr="00A576EC">
        <w:rPr>
          <w:rFonts w:asciiTheme="minorHAnsi" w:hAnsiTheme="minorHAnsi" w:cstheme="minorHAnsi"/>
          <w:spacing w:val="-2"/>
          <w:sz w:val="24"/>
          <w:szCs w:val="24"/>
        </w:rPr>
        <w:t xml:space="preserve"> </w:t>
      </w:r>
      <w:r w:rsidRPr="00A576EC">
        <w:rPr>
          <w:rFonts w:asciiTheme="minorHAnsi" w:hAnsiTheme="minorHAnsi" w:cstheme="minorHAnsi"/>
          <w:sz w:val="24"/>
          <w:szCs w:val="24"/>
        </w:rPr>
        <w:t>registre de</w:t>
      </w:r>
      <w:r w:rsidRPr="00A576EC">
        <w:rPr>
          <w:rFonts w:asciiTheme="minorHAnsi" w:hAnsiTheme="minorHAnsi" w:cstheme="minorHAnsi"/>
          <w:spacing w:val="-1"/>
          <w:sz w:val="24"/>
          <w:szCs w:val="24"/>
        </w:rPr>
        <w:t xml:space="preserve"> </w:t>
      </w:r>
      <w:r w:rsidRPr="00A576EC">
        <w:rPr>
          <w:rFonts w:asciiTheme="minorHAnsi" w:hAnsiTheme="minorHAnsi" w:cstheme="minorHAnsi"/>
          <w:spacing w:val="-2"/>
          <w:sz w:val="24"/>
          <w:szCs w:val="24"/>
        </w:rPr>
        <w:t>commerce</w:t>
      </w:r>
    </w:p>
    <w:p w14:paraId="04A8F090" w14:textId="77777777" w:rsidR="003D5B1E" w:rsidRPr="00C74702" w:rsidRDefault="00104086">
      <w:pPr>
        <w:pStyle w:val="Paragraphedeliste"/>
        <w:tabs>
          <w:tab w:val="left" w:pos="478"/>
        </w:tabs>
        <w:spacing w:before="282"/>
        <w:ind w:left="119" w:firstLine="0"/>
        <w:rPr>
          <w:rFonts w:asciiTheme="minorHAnsi" w:hAnsiTheme="minorHAnsi" w:cstheme="minorHAnsi"/>
          <w:sz w:val="24"/>
          <w:szCs w:val="24"/>
        </w:rPr>
      </w:pPr>
      <w:r w:rsidRPr="00C74702">
        <w:rPr>
          <w:rFonts w:asciiTheme="minorHAnsi" w:hAnsiTheme="minorHAnsi" w:cstheme="minorHAnsi"/>
          <w:sz w:val="24"/>
          <w:szCs w:val="24"/>
        </w:rPr>
        <w:t>3.CVS de notre equipe de Gestion</w:t>
      </w:r>
    </w:p>
    <w:sectPr w:rsidR="003D5B1E" w:rsidRPr="00C74702">
      <w:pgSz w:w="11930" w:h="16860"/>
      <w:pgMar w:top="1480" w:right="800" w:bottom="1380" w:left="1220" w:header="0" w:footer="11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4D34A" w14:textId="77777777" w:rsidR="00DA2FB4" w:rsidRDefault="00DA2FB4">
      <w:r>
        <w:separator/>
      </w:r>
    </w:p>
  </w:endnote>
  <w:endnote w:type="continuationSeparator" w:id="0">
    <w:p w14:paraId="734D63B2" w14:textId="77777777" w:rsidR="00DA2FB4" w:rsidRDefault="00DA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DA066" w14:textId="77777777" w:rsidR="003D5B1E" w:rsidRDefault="00104086">
    <w:pPr>
      <w:pStyle w:val="Corpsdetexte"/>
      <w:spacing w:line="14" w:lineRule="auto"/>
      <w:rPr>
        <w:sz w:val="20"/>
      </w:rPr>
    </w:pPr>
    <w:r>
      <w:rPr>
        <w:noProof/>
      </w:rPr>
      <mc:AlternateContent>
        <mc:Choice Requires="wps">
          <w:drawing>
            <wp:anchor distT="0" distB="0" distL="0" distR="0" simplePos="0" relativeHeight="251659264" behindDoc="1" locked="0" layoutInCell="1" allowOverlap="1" wp14:anchorId="06E35369" wp14:editId="5A039006">
              <wp:simplePos x="0" y="0"/>
              <wp:positionH relativeFrom="page">
                <wp:posOffset>6598285</wp:posOffset>
              </wp:positionH>
              <wp:positionV relativeFrom="page">
                <wp:posOffset>9806940</wp:posOffset>
              </wp:positionV>
              <wp:extent cx="197485" cy="210820"/>
              <wp:effectExtent l="0" t="0" r="0" b="0"/>
              <wp:wrapNone/>
              <wp:docPr id="2" name="Textbox 2"/>
              <wp:cNvGraphicFramePr/>
              <a:graphic xmlns:a="http://schemas.openxmlformats.org/drawingml/2006/main">
                <a:graphicData uri="http://schemas.microsoft.com/office/word/2010/wordprocessingShape">
                  <wps:wsp>
                    <wps:cNvSpPr txBox="1"/>
                    <wps:spPr>
                      <a:xfrm>
                        <a:off x="0" y="0"/>
                        <a:ext cx="197485" cy="210820"/>
                      </a:xfrm>
                      <a:prstGeom prst="rect">
                        <a:avLst/>
                      </a:prstGeom>
                    </wps:spPr>
                    <wps:txbx>
                      <w:txbxContent>
                        <w:p w14:paraId="55B92ED0" w14:textId="77777777" w:rsidR="003D5B1E" w:rsidRDefault="00104086">
                          <w:pPr>
                            <w:spacing w:before="20"/>
                            <w:ind w:left="60"/>
                            <w:rPr>
                              <w:b/>
                              <w:sz w:val="24"/>
                            </w:rPr>
                          </w:pPr>
                          <w:r>
                            <w:rPr>
                              <w:b/>
                              <w:color w:val="00AF50"/>
                              <w:spacing w:val="-10"/>
                              <w:sz w:val="24"/>
                            </w:rPr>
                            <w:fldChar w:fldCharType="begin"/>
                          </w:r>
                          <w:r>
                            <w:rPr>
                              <w:b/>
                              <w:color w:val="00AF50"/>
                              <w:spacing w:val="-10"/>
                              <w:sz w:val="24"/>
                            </w:rPr>
                            <w:instrText xml:space="preserve"> PAGE </w:instrText>
                          </w:r>
                          <w:r>
                            <w:rPr>
                              <w:b/>
                              <w:color w:val="00AF50"/>
                              <w:spacing w:val="-10"/>
                              <w:sz w:val="24"/>
                            </w:rPr>
                            <w:fldChar w:fldCharType="separate"/>
                          </w:r>
                          <w:r>
                            <w:rPr>
                              <w:b/>
                              <w:color w:val="00AF50"/>
                              <w:spacing w:val="-10"/>
                              <w:sz w:val="24"/>
                            </w:rPr>
                            <w:t>2</w:t>
                          </w:r>
                          <w:r>
                            <w:rPr>
                              <w:b/>
                              <w:color w:val="00AF50"/>
                              <w:spacing w:val="-10"/>
                              <w:sz w:val="24"/>
                            </w:rPr>
                            <w:fldChar w:fldCharType="end"/>
                          </w:r>
                        </w:p>
                      </w:txbxContent>
                    </wps:txbx>
                    <wps:bodyPr wrap="square" lIns="0" tIns="0" rIns="0" bIns="0" rtlCol="0">
                      <a:noAutofit/>
                    </wps:bodyPr>
                  </wps:wsp>
                </a:graphicData>
              </a:graphic>
            </wp:anchor>
          </w:drawing>
        </mc:Choice>
        <mc:Fallback>
          <w:pict>
            <v:shapetype w14:anchorId="06E35369" id="_x0000_t202" coordsize="21600,21600" o:spt="202" path="m,l,21600r21600,l21600,xe">
              <v:stroke joinstyle="miter"/>
              <v:path gradientshapeok="t" o:connecttype="rect"/>
            </v:shapetype>
            <v:shape id="Textbox 2" o:spid="_x0000_s1026" type="#_x0000_t202" style="position:absolute;margin-left:519.55pt;margin-top:772.2pt;width:15.55pt;height:16.6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" filled="f" stroked="f">
              <v:textbox inset="0,0,0,0">
                <w:txbxContent>
                  <w:p w14:paraId="55B92ED0" w14:textId="77777777" w:rsidR="003D5B1E" w:rsidRDefault="00000000">
                    <w:pPr>
                      <w:spacing w:before="20"/>
                      <w:ind w:left="60"/>
                      <w:rPr>
                        <w:b/>
                        <w:sz w:val="24"/>
                      </w:rPr>
                    </w:pPr>
                    <w:r>
                      <w:rPr>
                        <w:b/>
                        <w:color w:val="00AF50"/>
                        <w:spacing w:val="-10"/>
                        <w:sz w:val="24"/>
                      </w:rPr>
                      <w:fldChar w:fldCharType="begin"/>
                    </w:r>
                    <w:r>
                      <w:rPr>
                        <w:b/>
                        <w:color w:val="00AF50"/>
                        <w:spacing w:val="-10"/>
                        <w:sz w:val="24"/>
                      </w:rPr>
                      <w:instrText xml:space="preserve"> PAGE </w:instrText>
                    </w:r>
                    <w:r>
                      <w:rPr>
                        <w:b/>
                        <w:color w:val="00AF50"/>
                        <w:spacing w:val="-10"/>
                        <w:sz w:val="24"/>
                      </w:rPr>
                      <w:fldChar w:fldCharType="separate"/>
                    </w:r>
                    <w:r>
                      <w:rPr>
                        <w:b/>
                        <w:color w:val="00AF50"/>
                        <w:spacing w:val="-10"/>
                        <w:sz w:val="24"/>
                      </w:rPr>
                      <w:t>2</w:t>
                    </w:r>
                    <w:r>
                      <w:rPr>
                        <w:b/>
                        <w:color w:val="00AF50"/>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0DC1F0" w14:textId="77777777" w:rsidR="00DA2FB4" w:rsidRDefault="00DA2FB4">
      <w:r>
        <w:separator/>
      </w:r>
    </w:p>
  </w:footnote>
  <w:footnote w:type="continuationSeparator" w:id="0">
    <w:p w14:paraId="3E8383EC" w14:textId="77777777" w:rsidR="00DA2FB4" w:rsidRDefault="00DA2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5E306ED"/>
    <w:multiLevelType w:val="multilevel"/>
    <w:tmpl w:val="B5E306ED"/>
    <w:lvl w:ilvl="0">
      <w:start w:val="1"/>
      <w:numFmt w:val="decimal"/>
      <w:lvlText w:val="%1."/>
      <w:lvlJc w:val="left"/>
      <w:pPr>
        <w:ind w:left="479" w:hanging="360"/>
        <w:jc w:val="left"/>
      </w:pPr>
      <w:rPr>
        <w:rFonts w:ascii="Verdana" w:eastAsia="Verdana" w:hAnsi="Verdana" w:cs="Verdana" w:hint="default"/>
        <w:b w:val="0"/>
        <w:bCs w:val="0"/>
        <w:i w:val="0"/>
        <w:iCs w:val="0"/>
        <w:spacing w:val="0"/>
        <w:w w:val="100"/>
        <w:sz w:val="24"/>
        <w:szCs w:val="24"/>
        <w:lang w:val="fr-FR" w:eastAsia="en-US" w:bidi="ar-SA"/>
      </w:rPr>
    </w:lvl>
    <w:lvl w:ilvl="1">
      <w:numFmt w:val="bullet"/>
      <w:lvlText w:val="•"/>
      <w:lvlJc w:val="left"/>
      <w:pPr>
        <w:ind w:left="1422" w:hanging="360"/>
      </w:pPr>
      <w:rPr>
        <w:rFonts w:hint="default"/>
        <w:lang w:val="fr-FR" w:eastAsia="en-US" w:bidi="ar-SA"/>
      </w:rPr>
    </w:lvl>
    <w:lvl w:ilvl="2">
      <w:numFmt w:val="bullet"/>
      <w:lvlText w:val="•"/>
      <w:lvlJc w:val="left"/>
      <w:pPr>
        <w:ind w:left="2364" w:hanging="360"/>
      </w:pPr>
      <w:rPr>
        <w:rFonts w:hint="default"/>
        <w:lang w:val="fr-FR" w:eastAsia="en-US" w:bidi="ar-SA"/>
      </w:rPr>
    </w:lvl>
    <w:lvl w:ilvl="3">
      <w:numFmt w:val="bullet"/>
      <w:lvlText w:val="•"/>
      <w:lvlJc w:val="left"/>
      <w:pPr>
        <w:ind w:left="3306" w:hanging="360"/>
      </w:pPr>
      <w:rPr>
        <w:rFonts w:hint="default"/>
        <w:lang w:val="fr-FR" w:eastAsia="en-US" w:bidi="ar-SA"/>
      </w:rPr>
    </w:lvl>
    <w:lvl w:ilvl="4">
      <w:numFmt w:val="bullet"/>
      <w:lvlText w:val="•"/>
      <w:lvlJc w:val="left"/>
      <w:pPr>
        <w:ind w:left="4248" w:hanging="360"/>
      </w:pPr>
      <w:rPr>
        <w:rFonts w:hint="default"/>
        <w:lang w:val="fr-FR" w:eastAsia="en-US" w:bidi="ar-SA"/>
      </w:rPr>
    </w:lvl>
    <w:lvl w:ilvl="5">
      <w:numFmt w:val="bullet"/>
      <w:lvlText w:val="•"/>
      <w:lvlJc w:val="left"/>
      <w:pPr>
        <w:ind w:left="5190" w:hanging="360"/>
      </w:pPr>
      <w:rPr>
        <w:rFonts w:hint="default"/>
        <w:lang w:val="fr-FR" w:eastAsia="en-US" w:bidi="ar-SA"/>
      </w:rPr>
    </w:lvl>
    <w:lvl w:ilvl="6">
      <w:numFmt w:val="bullet"/>
      <w:lvlText w:val="•"/>
      <w:lvlJc w:val="left"/>
      <w:pPr>
        <w:ind w:left="6132" w:hanging="360"/>
      </w:pPr>
      <w:rPr>
        <w:rFonts w:hint="default"/>
        <w:lang w:val="fr-FR" w:eastAsia="en-US" w:bidi="ar-SA"/>
      </w:rPr>
    </w:lvl>
    <w:lvl w:ilvl="7">
      <w:numFmt w:val="bullet"/>
      <w:lvlText w:val="•"/>
      <w:lvlJc w:val="left"/>
      <w:pPr>
        <w:ind w:left="7074" w:hanging="360"/>
      </w:pPr>
      <w:rPr>
        <w:rFonts w:hint="default"/>
        <w:lang w:val="fr-FR" w:eastAsia="en-US" w:bidi="ar-SA"/>
      </w:rPr>
    </w:lvl>
    <w:lvl w:ilvl="8">
      <w:numFmt w:val="bullet"/>
      <w:lvlText w:val="•"/>
      <w:lvlJc w:val="left"/>
      <w:pPr>
        <w:ind w:left="8016" w:hanging="360"/>
      </w:pPr>
      <w:rPr>
        <w:rFonts w:hint="default"/>
        <w:lang w:val="fr-FR" w:eastAsia="en-US" w:bidi="ar-SA"/>
      </w:rPr>
    </w:lvl>
  </w:abstractNum>
  <w:abstractNum w:abstractNumId="1" w15:restartNumberingAfterBreak="0">
    <w:nsid w:val="BF205925"/>
    <w:multiLevelType w:val="multilevel"/>
    <w:tmpl w:val="BF205925"/>
    <w:lvl w:ilvl="0">
      <w:numFmt w:val="bullet"/>
      <w:lvlText w:val=""/>
      <w:lvlJc w:val="left"/>
      <w:pPr>
        <w:ind w:left="839" w:hanging="360"/>
      </w:pPr>
      <w:rPr>
        <w:rFonts w:ascii="Wingdings" w:eastAsia="Wingdings" w:hAnsi="Wingdings" w:cs="Wingdings" w:hint="default"/>
        <w:b w:val="0"/>
        <w:bCs w:val="0"/>
        <w:i w:val="0"/>
        <w:iCs w:val="0"/>
        <w:spacing w:val="0"/>
        <w:w w:val="100"/>
        <w:sz w:val="24"/>
        <w:szCs w:val="24"/>
        <w:lang w:val="fr-FR" w:eastAsia="en-US" w:bidi="ar-SA"/>
      </w:rPr>
    </w:lvl>
    <w:lvl w:ilvl="1">
      <w:numFmt w:val="bullet"/>
      <w:lvlText w:val="•"/>
      <w:lvlJc w:val="left"/>
      <w:pPr>
        <w:ind w:left="1746" w:hanging="360"/>
      </w:pPr>
      <w:rPr>
        <w:rFonts w:hint="default"/>
        <w:lang w:val="fr-FR" w:eastAsia="en-US" w:bidi="ar-SA"/>
      </w:rPr>
    </w:lvl>
    <w:lvl w:ilvl="2">
      <w:numFmt w:val="bullet"/>
      <w:lvlText w:val="•"/>
      <w:lvlJc w:val="left"/>
      <w:pPr>
        <w:ind w:left="2652" w:hanging="360"/>
      </w:pPr>
      <w:rPr>
        <w:rFonts w:hint="default"/>
        <w:lang w:val="fr-FR" w:eastAsia="en-US" w:bidi="ar-SA"/>
      </w:rPr>
    </w:lvl>
    <w:lvl w:ilvl="3">
      <w:numFmt w:val="bullet"/>
      <w:lvlText w:val="•"/>
      <w:lvlJc w:val="left"/>
      <w:pPr>
        <w:ind w:left="3558" w:hanging="360"/>
      </w:pPr>
      <w:rPr>
        <w:rFonts w:hint="default"/>
        <w:lang w:val="fr-FR" w:eastAsia="en-US" w:bidi="ar-SA"/>
      </w:rPr>
    </w:lvl>
    <w:lvl w:ilvl="4">
      <w:numFmt w:val="bullet"/>
      <w:lvlText w:val="•"/>
      <w:lvlJc w:val="left"/>
      <w:pPr>
        <w:ind w:left="4464" w:hanging="360"/>
      </w:pPr>
      <w:rPr>
        <w:rFonts w:hint="default"/>
        <w:lang w:val="fr-FR" w:eastAsia="en-US" w:bidi="ar-SA"/>
      </w:rPr>
    </w:lvl>
    <w:lvl w:ilvl="5">
      <w:numFmt w:val="bullet"/>
      <w:lvlText w:val="•"/>
      <w:lvlJc w:val="left"/>
      <w:pPr>
        <w:ind w:left="5370" w:hanging="360"/>
      </w:pPr>
      <w:rPr>
        <w:rFonts w:hint="default"/>
        <w:lang w:val="fr-FR" w:eastAsia="en-US" w:bidi="ar-SA"/>
      </w:rPr>
    </w:lvl>
    <w:lvl w:ilvl="6">
      <w:numFmt w:val="bullet"/>
      <w:lvlText w:val="•"/>
      <w:lvlJc w:val="left"/>
      <w:pPr>
        <w:ind w:left="6276" w:hanging="360"/>
      </w:pPr>
      <w:rPr>
        <w:rFonts w:hint="default"/>
        <w:lang w:val="fr-FR" w:eastAsia="en-US" w:bidi="ar-SA"/>
      </w:rPr>
    </w:lvl>
    <w:lvl w:ilvl="7">
      <w:numFmt w:val="bullet"/>
      <w:lvlText w:val="•"/>
      <w:lvlJc w:val="left"/>
      <w:pPr>
        <w:ind w:left="7182" w:hanging="360"/>
      </w:pPr>
      <w:rPr>
        <w:rFonts w:hint="default"/>
        <w:lang w:val="fr-FR" w:eastAsia="en-US" w:bidi="ar-SA"/>
      </w:rPr>
    </w:lvl>
    <w:lvl w:ilvl="8">
      <w:numFmt w:val="bullet"/>
      <w:lvlText w:val="•"/>
      <w:lvlJc w:val="left"/>
      <w:pPr>
        <w:ind w:left="8088" w:hanging="360"/>
      </w:pPr>
      <w:rPr>
        <w:rFonts w:hint="default"/>
        <w:lang w:val="fr-FR" w:eastAsia="en-US" w:bidi="ar-SA"/>
      </w:rPr>
    </w:lvl>
  </w:abstractNum>
  <w:abstractNum w:abstractNumId="2" w15:restartNumberingAfterBreak="0">
    <w:nsid w:val="CF092B84"/>
    <w:multiLevelType w:val="multilevel"/>
    <w:tmpl w:val="CF092B84"/>
    <w:lvl w:ilvl="0">
      <w:start w:val="1"/>
      <w:numFmt w:val="upperRoman"/>
      <w:lvlText w:val="%1."/>
      <w:lvlJc w:val="left"/>
      <w:pPr>
        <w:ind w:left="3617" w:hanging="1162"/>
        <w:jc w:val="right"/>
      </w:pPr>
      <w:rPr>
        <w:rFonts w:hint="default"/>
        <w:spacing w:val="0"/>
        <w:w w:val="74"/>
        <w:lang w:val="fr-FR" w:eastAsia="en-US" w:bidi="ar-SA"/>
      </w:rPr>
    </w:lvl>
    <w:lvl w:ilvl="1">
      <w:numFmt w:val="bullet"/>
      <w:lvlText w:val="•"/>
      <w:lvlJc w:val="left"/>
      <w:pPr>
        <w:ind w:left="4248" w:hanging="1162"/>
      </w:pPr>
      <w:rPr>
        <w:rFonts w:hint="default"/>
        <w:lang w:val="fr-FR" w:eastAsia="en-US" w:bidi="ar-SA"/>
      </w:rPr>
    </w:lvl>
    <w:lvl w:ilvl="2">
      <w:numFmt w:val="bullet"/>
      <w:lvlText w:val="•"/>
      <w:lvlJc w:val="left"/>
      <w:pPr>
        <w:ind w:left="4876" w:hanging="1162"/>
      </w:pPr>
      <w:rPr>
        <w:rFonts w:hint="default"/>
        <w:lang w:val="fr-FR" w:eastAsia="en-US" w:bidi="ar-SA"/>
      </w:rPr>
    </w:lvl>
    <w:lvl w:ilvl="3">
      <w:numFmt w:val="bullet"/>
      <w:lvlText w:val="•"/>
      <w:lvlJc w:val="left"/>
      <w:pPr>
        <w:ind w:left="5504" w:hanging="1162"/>
      </w:pPr>
      <w:rPr>
        <w:rFonts w:hint="default"/>
        <w:lang w:val="fr-FR" w:eastAsia="en-US" w:bidi="ar-SA"/>
      </w:rPr>
    </w:lvl>
    <w:lvl w:ilvl="4">
      <w:numFmt w:val="bullet"/>
      <w:lvlText w:val="•"/>
      <w:lvlJc w:val="left"/>
      <w:pPr>
        <w:ind w:left="6132" w:hanging="1162"/>
      </w:pPr>
      <w:rPr>
        <w:rFonts w:hint="default"/>
        <w:lang w:val="fr-FR" w:eastAsia="en-US" w:bidi="ar-SA"/>
      </w:rPr>
    </w:lvl>
    <w:lvl w:ilvl="5">
      <w:numFmt w:val="bullet"/>
      <w:lvlText w:val="•"/>
      <w:lvlJc w:val="left"/>
      <w:pPr>
        <w:ind w:left="6760" w:hanging="1162"/>
      </w:pPr>
      <w:rPr>
        <w:rFonts w:hint="default"/>
        <w:lang w:val="fr-FR" w:eastAsia="en-US" w:bidi="ar-SA"/>
      </w:rPr>
    </w:lvl>
    <w:lvl w:ilvl="6">
      <w:numFmt w:val="bullet"/>
      <w:lvlText w:val="•"/>
      <w:lvlJc w:val="left"/>
      <w:pPr>
        <w:ind w:left="7388" w:hanging="1162"/>
      </w:pPr>
      <w:rPr>
        <w:rFonts w:hint="default"/>
        <w:lang w:val="fr-FR" w:eastAsia="en-US" w:bidi="ar-SA"/>
      </w:rPr>
    </w:lvl>
    <w:lvl w:ilvl="7">
      <w:numFmt w:val="bullet"/>
      <w:lvlText w:val="•"/>
      <w:lvlJc w:val="left"/>
      <w:pPr>
        <w:ind w:left="8016" w:hanging="1162"/>
      </w:pPr>
      <w:rPr>
        <w:rFonts w:hint="default"/>
        <w:lang w:val="fr-FR" w:eastAsia="en-US" w:bidi="ar-SA"/>
      </w:rPr>
    </w:lvl>
    <w:lvl w:ilvl="8">
      <w:numFmt w:val="bullet"/>
      <w:lvlText w:val="•"/>
      <w:lvlJc w:val="left"/>
      <w:pPr>
        <w:ind w:left="8644" w:hanging="1162"/>
      </w:pPr>
      <w:rPr>
        <w:rFonts w:hint="default"/>
        <w:lang w:val="fr-FR" w:eastAsia="en-US" w:bidi="ar-SA"/>
      </w:rPr>
    </w:lvl>
  </w:abstractNum>
  <w:abstractNum w:abstractNumId="3" w15:restartNumberingAfterBreak="0">
    <w:nsid w:val="0053208E"/>
    <w:multiLevelType w:val="multilevel"/>
    <w:tmpl w:val="0053208E"/>
    <w:lvl w:ilvl="0">
      <w:start w:val="1"/>
      <w:numFmt w:val="upperRoman"/>
      <w:lvlText w:val="%1."/>
      <w:lvlJc w:val="left"/>
      <w:pPr>
        <w:ind w:left="1336" w:hanging="720"/>
        <w:jc w:val="left"/>
      </w:pPr>
      <w:rPr>
        <w:rFonts w:ascii="Tahoma" w:eastAsia="Tahoma" w:hAnsi="Tahoma" w:cs="Tahoma" w:hint="default"/>
        <w:b/>
        <w:bCs/>
        <w:i w:val="0"/>
        <w:iCs w:val="0"/>
        <w:spacing w:val="0"/>
        <w:w w:val="74"/>
        <w:sz w:val="32"/>
        <w:szCs w:val="32"/>
        <w:lang w:val="fr-FR" w:eastAsia="en-US" w:bidi="ar-SA"/>
      </w:rPr>
    </w:lvl>
    <w:lvl w:ilvl="1">
      <w:numFmt w:val="bullet"/>
      <w:lvlText w:val="•"/>
      <w:lvlJc w:val="left"/>
      <w:pPr>
        <w:ind w:left="2196" w:hanging="720"/>
      </w:pPr>
      <w:rPr>
        <w:rFonts w:hint="default"/>
        <w:lang w:val="fr-FR" w:eastAsia="en-US" w:bidi="ar-SA"/>
      </w:rPr>
    </w:lvl>
    <w:lvl w:ilvl="2">
      <w:numFmt w:val="bullet"/>
      <w:lvlText w:val="•"/>
      <w:lvlJc w:val="left"/>
      <w:pPr>
        <w:ind w:left="3052" w:hanging="720"/>
      </w:pPr>
      <w:rPr>
        <w:rFonts w:hint="default"/>
        <w:lang w:val="fr-FR" w:eastAsia="en-US" w:bidi="ar-SA"/>
      </w:rPr>
    </w:lvl>
    <w:lvl w:ilvl="3">
      <w:numFmt w:val="bullet"/>
      <w:lvlText w:val="•"/>
      <w:lvlJc w:val="left"/>
      <w:pPr>
        <w:ind w:left="3908" w:hanging="720"/>
      </w:pPr>
      <w:rPr>
        <w:rFonts w:hint="default"/>
        <w:lang w:val="fr-FR" w:eastAsia="en-US" w:bidi="ar-SA"/>
      </w:rPr>
    </w:lvl>
    <w:lvl w:ilvl="4">
      <w:numFmt w:val="bullet"/>
      <w:lvlText w:val="•"/>
      <w:lvlJc w:val="left"/>
      <w:pPr>
        <w:ind w:left="4764" w:hanging="720"/>
      </w:pPr>
      <w:rPr>
        <w:rFonts w:hint="default"/>
        <w:lang w:val="fr-FR" w:eastAsia="en-US" w:bidi="ar-SA"/>
      </w:rPr>
    </w:lvl>
    <w:lvl w:ilvl="5">
      <w:numFmt w:val="bullet"/>
      <w:lvlText w:val="•"/>
      <w:lvlJc w:val="left"/>
      <w:pPr>
        <w:ind w:left="5620" w:hanging="720"/>
      </w:pPr>
      <w:rPr>
        <w:rFonts w:hint="default"/>
        <w:lang w:val="fr-FR" w:eastAsia="en-US" w:bidi="ar-SA"/>
      </w:rPr>
    </w:lvl>
    <w:lvl w:ilvl="6">
      <w:numFmt w:val="bullet"/>
      <w:lvlText w:val="•"/>
      <w:lvlJc w:val="left"/>
      <w:pPr>
        <w:ind w:left="6476" w:hanging="720"/>
      </w:pPr>
      <w:rPr>
        <w:rFonts w:hint="default"/>
        <w:lang w:val="fr-FR" w:eastAsia="en-US" w:bidi="ar-SA"/>
      </w:rPr>
    </w:lvl>
    <w:lvl w:ilvl="7">
      <w:numFmt w:val="bullet"/>
      <w:lvlText w:val="•"/>
      <w:lvlJc w:val="left"/>
      <w:pPr>
        <w:ind w:left="7332" w:hanging="720"/>
      </w:pPr>
      <w:rPr>
        <w:rFonts w:hint="default"/>
        <w:lang w:val="fr-FR" w:eastAsia="en-US" w:bidi="ar-SA"/>
      </w:rPr>
    </w:lvl>
    <w:lvl w:ilvl="8">
      <w:numFmt w:val="bullet"/>
      <w:lvlText w:val="•"/>
      <w:lvlJc w:val="left"/>
      <w:pPr>
        <w:ind w:left="8188" w:hanging="720"/>
      </w:pPr>
      <w:rPr>
        <w:rFonts w:hint="default"/>
        <w:lang w:val="fr-FR" w:eastAsia="en-US" w:bidi="ar-SA"/>
      </w:rPr>
    </w:lvl>
  </w:abstractNum>
  <w:abstractNum w:abstractNumId="4" w15:restartNumberingAfterBreak="0">
    <w:nsid w:val="59ADCABA"/>
    <w:multiLevelType w:val="multilevel"/>
    <w:tmpl w:val="59ADCABA"/>
    <w:lvl w:ilvl="0">
      <w:start w:val="1"/>
      <w:numFmt w:val="decimal"/>
      <w:lvlText w:val="%1."/>
      <w:lvlJc w:val="left"/>
      <w:pPr>
        <w:ind w:left="441" w:hanging="322"/>
        <w:jc w:val="left"/>
      </w:pPr>
      <w:rPr>
        <w:rFonts w:hint="default"/>
        <w:spacing w:val="-1"/>
        <w:w w:val="94"/>
        <w:lang w:val="fr-FR" w:eastAsia="en-US" w:bidi="ar-SA"/>
      </w:rPr>
    </w:lvl>
    <w:lvl w:ilvl="1">
      <w:start w:val="1"/>
      <w:numFmt w:val="lowerLetter"/>
      <w:lvlText w:val="%2."/>
      <w:lvlJc w:val="left"/>
      <w:pPr>
        <w:ind w:left="479" w:hanging="360"/>
        <w:jc w:val="left"/>
      </w:pPr>
      <w:rPr>
        <w:rFonts w:ascii="Verdana" w:eastAsia="Verdana" w:hAnsi="Verdana" w:cs="Verdana" w:hint="default"/>
        <w:b/>
        <w:bCs/>
        <w:i w:val="0"/>
        <w:iCs w:val="0"/>
        <w:spacing w:val="-1"/>
        <w:w w:val="94"/>
        <w:sz w:val="24"/>
        <w:szCs w:val="24"/>
        <w:lang w:val="fr-FR" w:eastAsia="en-US" w:bidi="ar-SA"/>
      </w:rPr>
    </w:lvl>
    <w:lvl w:ilvl="2">
      <w:numFmt w:val="bullet"/>
      <w:lvlText w:val="•"/>
      <w:lvlJc w:val="left"/>
      <w:pPr>
        <w:ind w:left="840" w:hanging="360"/>
      </w:pPr>
      <w:rPr>
        <w:rFonts w:hint="default"/>
        <w:lang w:val="fr-FR" w:eastAsia="en-US" w:bidi="ar-SA"/>
      </w:rPr>
    </w:lvl>
    <w:lvl w:ilvl="3">
      <w:numFmt w:val="bullet"/>
      <w:lvlText w:val="•"/>
      <w:lvlJc w:val="left"/>
      <w:pPr>
        <w:ind w:left="1972" w:hanging="360"/>
      </w:pPr>
      <w:rPr>
        <w:rFonts w:hint="default"/>
        <w:lang w:val="fr-FR" w:eastAsia="en-US" w:bidi="ar-SA"/>
      </w:rPr>
    </w:lvl>
    <w:lvl w:ilvl="4">
      <w:numFmt w:val="bullet"/>
      <w:lvlText w:val="•"/>
      <w:lvlJc w:val="left"/>
      <w:pPr>
        <w:ind w:left="3105" w:hanging="360"/>
      </w:pPr>
      <w:rPr>
        <w:rFonts w:hint="default"/>
        <w:lang w:val="fr-FR" w:eastAsia="en-US" w:bidi="ar-SA"/>
      </w:rPr>
    </w:lvl>
    <w:lvl w:ilvl="5">
      <w:numFmt w:val="bullet"/>
      <w:lvlText w:val="•"/>
      <w:lvlJc w:val="left"/>
      <w:pPr>
        <w:ind w:left="4237" w:hanging="360"/>
      </w:pPr>
      <w:rPr>
        <w:rFonts w:hint="default"/>
        <w:lang w:val="fr-FR" w:eastAsia="en-US" w:bidi="ar-SA"/>
      </w:rPr>
    </w:lvl>
    <w:lvl w:ilvl="6">
      <w:numFmt w:val="bullet"/>
      <w:lvlText w:val="•"/>
      <w:lvlJc w:val="left"/>
      <w:pPr>
        <w:ind w:left="5370" w:hanging="360"/>
      </w:pPr>
      <w:rPr>
        <w:rFonts w:hint="default"/>
        <w:lang w:val="fr-FR" w:eastAsia="en-US" w:bidi="ar-SA"/>
      </w:rPr>
    </w:lvl>
    <w:lvl w:ilvl="7">
      <w:numFmt w:val="bullet"/>
      <w:lvlText w:val="•"/>
      <w:lvlJc w:val="left"/>
      <w:pPr>
        <w:ind w:left="6503" w:hanging="360"/>
      </w:pPr>
      <w:rPr>
        <w:rFonts w:hint="default"/>
        <w:lang w:val="fr-FR" w:eastAsia="en-US" w:bidi="ar-SA"/>
      </w:rPr>
    </w:lvl>
    <w:lvl w:ilvl="8">
      <w:numFmt w:val="bullet"/>
      <w:lvlText w:val="•"/>
      <w:lvlJc w:val="left"/>
      <w:pPr>
        <w:ind w:left="7635" w:hanging="360"/>
      </w:pPr>
      <w:rPr>
        <w:rFonts w:hint="default"/>
        <w:lang w:val="fr-FR" w:eastAsia="en-US" w:bidi="ar-SA"/>
      </w:rPr>
    </w:lvl>
  </w:abstractNum>
  <w:num w:numId="1" w16cid:durableId="167017248">
    <w:abstractNumId w:val="3"/>
  </w:num>
  <w:num w:numId="2" w16cid:durableId="496507039">
    <w:abstractNumId w:val="2"/>
  </w:num>
  <w:num w:numId="3" w16cid:durableId="1485665060">
    <w:abstractNumId w:val="4"/>
  </w:num>
  <w:num w:numId="4" w16cid:durableId="946304437">
    <w:abstractNumId w:val="1"/>
  </w:num>
  <w:num w:numId="5" w16cid:durableId="691806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B1E"/>
    <w:rsid w:val="00007792"/>
    <w:rsid w:val="000B71EC"/>
    <w:rsid w:val="00104086"/>
    <w:rsid w:val="001D2F06"/>
    <w:rsid w:val="003D5B1E"/>
    <w:rsid w:val="0042740B"/>
    <w:rsid w:val="006A4E67"/>
    <w:rsid w:val="00914604"/>
    <w:rsid w:val="00A576EC"/>
    <w:rsid w:val="00B32056"/>
    <w:rsid w:val="00C74702"/>
    <w:rsid w:val="00DA2FB4"/>
    <w:rsid w:val="00DE6AFC"/>
    <w:rsid w:val="0942143F"/>
    <w:rsid w:val="51081D69"/>
    <w:rsid w:val="5FE377C3"/>
    <w:rsid w:val="75D34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62A70"/>
  <w15:docId w15:val="{5813AFE8-C52F-448F-8E77-3DC7B60F1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en-US"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toc 2" w:uiPriority="1" w:qFormat="1"/>
    <w:lsdException w:name="caption" w:semiHidden="1" w:unhideWhenUsed="1" w:qFormat="1"/>
    <w:lsdException w:name="Title" w:uiPriority="1"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pPr>
      <w:widowControl w:val="0"/>
      <w:autoSpaceDE w:val="0"/>
      <w:autoSpaceDN w:val="0"/>
    </w:pPr>
    <w:rPr>
      <w:rFonts w:ascii="Verdana" w:eastAsia="Verdana" w:hAnsi="Verdana" w:cs="Verdana"/>
      <w:sz w:val="22"/>
      <w:szCs w:val="22"/>
      <w:lang w:val="fr-FR"/>
    </w:rPr>
  </w:style>
  <w:style w:type="paragraph" w:styleId="Titre1">
    <w:name w:val="heading 1"/>
    <w:basedOn w:val="Normal"/>
    <w:uiPriority w:val="1"/>
    <w:qFormat/>
    <w:pPr>
      <w:spacing w:before="79"/>
      <w:ind w:left="3616" w:hanging="1161"/>
      <w:outlineLvl w:val="0"/>
    </w:pPr>
    <w:rPr>
      <w:b/>
      <w:bCs/>
      <w:sz w:val="32"/>
      <w:szCs w:val="32"/>
    </w:rPr>
  </w:style>
  <w:style w:type="paragraph" w:styleId="Titre2">
    <w:name w:val="heading 2"/>
    <w:basedOn w:val="Normal"/>
    <w:uiPriority w:val="1"/>
    <w:qFormat/>
    <w:pPr>
      <w:spacing w:before="240"/>
      <w:ind w:left="119" w:hanging="359"/>
      <w:outlineLvl w:val="1"/>
    </w:pPr>
    <w:rPr>
      <w:b/>
      <w:bCs/>
      <w:sz w:val="24"/>
      <w:szCs w:val="24"/>
    </w:rPr>
  </w:style>
  <w:style w:type="paragraph" w:styleId="Titre3">
    <w:name w:val="heading 3"/>
    <w:basedOn w:val="Normal"/>
    <w:uiPriority w:val="1"/>
    <w:qFormat/>
    <w:pPr>
      <w:spacing w:before="70"/>
      <w:ind w:hanging="320"/>
      <w:outlineLvl w:val="2"/>
    </w:pPr>
    <w:rPr>
      <w:b/>
      <w:bCs/>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rPr>
      <w:sz w:val="24"/>
      <w:szCs w:val="24"/>
    </w:rPr>
  </w:style>
  <w:style w:type="paragraph" w:styleId="Pieddepage">
    <w:name w:val="footer"/>
    <w:basedOn w:val="Normal"/>
    <w:pPr>
      <w:tabs>
        <w:tab w:val="center" w:pos="4153"/>
        <w:tab w:val="right" w:pos="8306"/>
      </w:tabs>
      <w:snapToGrid w:val="0"/>
    </w:pPr>
    <w:rPr>
      <w:sz w:val="18"/>
      <w:szCs w:val="18"/>
    </w:rPr>
  </w:style>
  <w:style w:type="paragraph" w:styleId="En-tte">
    <w:name w:val="header"/>
    <w:basedOn w:val="Normal"/>
    <w:pPr>
      <w:tabs>
        <w:tab w:val="center" w:pos="4153"/>
        <w:tab w:val="right" w:pos="8306"/>
      </w:tabs>
      <w:snapToGrid w:val="0"/>
    </w:pPr>
    <w:rPr>
      <w:sz w:val="18"/>
      <w:szCs w:val="18"/>
    </w:rPr>
  </w:style>
  <w:style w:type="paragraph" w:styleId="Titre">
    <w:name w:val="Title"/>
    <w:basedOn w:val="Normal"/>
    <w:uiPriority w:val="1"/>
    <w:qFormat/>
    <w:pPr>
      <w:ind w:left="212"/>
      <w:jc w:val="center"/>
    </w:pPr>
    <w:rPr>
      <w:rFonts w:ascii="Calibri" w:eastAsia="Calibri" w:hAnsi="Calibri" w:cs="Calibri"/>
      <w:b/>
      <w:bCs/>
      <w:sz w:val="56"/>
      <w:szCs w:val="56"/>
    </w:rPr>
  </w:style>
  <w:style w:type="paragraph" w:styleId="TM1">
    <w:name w:val="toc 1"/>
    <w:basedOn w:val="Normal"/>
    <w:uiPriority w:val="1"/>
    <w:qFormat/>
    <w:pPr>
      <w:ind w:left="1336" w:hanging="720"/>
    </w:pPr>
    <w:rPr>
      <w:rFonts w:ascii="Tahoma" w:eastAsia="Tahoma" w:hAnsi="Tahoma" w:cs="Tahoma"/>
      <w:b/>
      <w:bCs/>
      <w:sz w:val="32"/>
      <w:szCs w:val="32"/>
    </w:rPr>
  </w:style>
  <w:style w:type="paragraph" w:styleId="TM2">
    <w:name w:val="toc 2"/>
    <w:basedOn w:val="Normal"/>
    <w:uiPriority w:val="1"/>
    <w:qFormat/>
    <w:pPr>
      <w:spacing w:before="578"/>
      <w:ind w:left="1336" w:hanging="720"/>
    </w:pPr>
    <w:rPr>
      <w:rFonts w:ascii="Tahoma" w:eastAsia="Tahoma" w:hAnsi="Tahoma" w:cs="Tahoma"/>
      <w:b/>
      <w:bCs/>
      <w:sz w:val="24"/>
      <w:szCs w:val="24"/>
    </w:rPr>
  </w:style>
  <w:style w:type="table" w:customStyle="1" w:styleId="TableNormal1">
    <w:name w:val="Table Normal1"/>
    <w:uiPriority w:val="2"/>
    <w:semiHidden/>
    <w:unhideWhenUsed/>
    <w:qFormat/>
    <w:tblPr>
      <w:tblCellMar>
        <w:top w:w="0" w:type="dxa"/>
        <w:left w:w="0" w:type="dxa"/>
        <w:bottom w:w="0" w:type="dxa"/>
        <w:right w:w="0" w:type="dxa"/>
      </w:tblCellMar>
    </w:tblPr>
  </w:style>
  <w:style w:type="paragraph" w:styleId="Paragraphedeliste">
    <w:name w:val="List Paragraph"/>
    <w:basedOn w:val="Normal"/>
    <w:uiPriority w:val="1"/>
    <w:qFormat/>
    <w:pPr>
      <w:spacing w:before="240"/>
      <w:ind w:left="838" w:hanging="359"/>
    </w:pPr>
  </w:style>
  <w:style w:type="paragraph" w:customStyle="1" w:styleId="TableParagraph">
    <w:name w:val="Table Paragraph"/>
    <w:basedOn w:val="Normal"/>
    <w:uiPriority w:val="1"/>
    <w:qFormat/>
    <w:pPr>
      <w:spacing w:before="1"/>
      <w:ind w:left="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localhost/C:/Users/Casameza/Documents/casameza/www.casameza.biz" TargetMode="External"/><Relationship Id="rId5" Type="http://schemas.openxmlformats.org/officeDocument/2006/relationships/webSettings" Target="webSettings.xml"/><Relationship Id="rId10" Type="http://schemas.openxmlformats.org/officeDocument/2006/relationships/hyperlink" Target="http://www.casameza.biz/"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2103</Words>
  <Characters>11993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Cedric Nkurunziza</cp:lastModifiedBy>
  <cp:revision>2</cp:revision>
  <dcterms:created xsi:type="dcterms:W3CDTF">2024-07-12T16:54:00Z</dcterms:created>
  <dcterms:modified xsi:type="dcterms:W3CDTF">2024-07-12T16:54:00Z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2024-07-10T00:00:00Z</vt:filetime>
  </property>
  <property fmtid="{D5CDD505-2E9C-101B-9397-08002B2CF9AE}" pid="3" name="Producer">
    <vt:lpwstr>iLovePDF</vt:lpwstr>
  </property>
  <property fmtid="{D5CDD505-2E9C-101B-9397-08002B2CF9AE}" pid="4" name="KSOProductBuildVer">
    <vt:lpwstr>1033-12.2.0.17119</vt:lpwstr>
  </property>
  <property fmtid="{D5CDD505-2E9C-101B-9397-08002B2CF9AE}" pid="5" name="ICV">
    <vt:lpwstr>867AF63577994CE49E9166807ABD177A_13</vt:lpwstr>
  </property>
</Properties>
</file>